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880" w:rsidRPr="00BD2880" w:rsidRDefault="00BD2880" w:rsidP="00BD2880">
      <w:pPr>
        <w:tabs>
          <w:tab w:val="center" w:pos="4677"/>
          <w:tab w:val="right" w:pos="9355"/>
        </w:tabs>
        <w:spacing w:after="0"/>
        <w:rPr>
          <w:rFonts w:eastAsia="SimSun" w:cs="Times New Roman"/>
        </w:rPr>
      </w:pPr>
      <w:bookmarkStart w:id="0" w:name="_Toc456832094"/>
      <w:bookmarkStart w:id="1" w:name="_GoBack"/>
      <w:bookmarkEnd w:id="1"/>
    </w:p>
    <w:tbl>
      <w:tblPr>
        <w:tblW w:w="9747" w:type="dxa"/>
        <w:tblLook w:val="04A0" w:firstRow="1" w:lastRow="0" w:firstColumn="1" w:lastColumn="0" w:noHBand="0" w:noVBand="1"/>
      </w:tblPr>
      <w:tblGrid>
        <w:gridCol w:w="4361"/>
        <w:gridCol w:w="567"/>
        <w:gridCol w:w="4819"/>
      </w:tblGrid>
      <w:tr w:rsidR="00BD2880" w:rsidRPr="00BD2880" w:rsidTr="00BD2880">
        <w:trPr>
          <w:trHeight w:val="4086"/>
        </w:trPr>
        <w:tc>
          <w:tcPr>
            <w:tcW w:w="4361" w:type="dxa"/>
            <w:shd w:val="clear" w:color="auto" w:fill="auto"/>
          </w:tcPr>
          <w:p w:rsidR="00BD2880" w:rsidRPr="00BD2880" w:rsidRDefault="00BD2880" w:rsidP="00BD2880">
            <w:pPr>
              <w:suppressAutoHyphens w:val="0"/>
              <w:spacing w:after="0" w:line="240" w:lineRule="auto"/>
              <w:jc w:val="center"/>
              <w:rPr>
                <w:rFonts w:ascii="Times New Roman" w:hAnsi="Times New Roman" w:cs="Times New Roman"/>
                <w:sz w:val="28"/>
                <w:szCs w:val="28"/>
                <w:lang w:eastAsia="en-US"/>
              </w:rPr>
            </w:pPr>
            <w:r w:rsidRPr="00BD2880">
              <w:rPr>
                <w:rFonts w:cs="Times New Roman"/>
                <w:noProof/>
                <w:lang w:eastAsia="ru-RU"/>
              </w:rPr>
              <w:drawing>
                <wp:inline distT="0" distB="0" distL="0" distR="0" wp14:anchorId="059DBD0C" wp14:editId="0F6A1FD9">
                  <wp:extent cx="466725" cy="571500"/>
                  <wp:effectExtent l="0" t="0" r="9525" b="0"/>
                  <wp:docPr id="1" name="Рисунок 1" descr="C:\Users\guest\Desktop\рис 2 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guest\Desktop\рис 2 герб.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725" cy="571500"/>
                          </a:xfrm>
                          <a:prstGeom prst="rect">
                            <a:avLst/>
                          </a:prstGeom>
                          <a:noFill/>
                          <a:ln>
                            <a:noFill/>
                          </a:ln>
                        </pic:spPr>
                      </pic:pic>
                    </a:graphicData>
                  </a:graphic>
                </wp:inline>
              </w:drawing>
            </w:r>
          </w:p>
          <w:p w:rsidR="00BD2880" w:rsidRPr="00BD2880" w:rsidRDefault="00BD2880" w:rsidP="00BD2880">
            <w:pPr>
              <w:suppressAutoHyphens w:val="0"/>
              <w:spacing w:after="0" w:line="240" w:lineRule="auto"/>
              <w:ind w:right="-108"/>
              <w:jc w:val="center"/>
              <w:rPr>
                <w:rFonts w:ascii="Times New Roman" w:eastAsia="Times New Roman" w:hAnsi="Times New Roman" w:cs="Times New Roman"/>
                <w:b/>
                <w:bCs/>
                <w:sz w:val="20"/>
                <w:szCs w:val="20"/>
                <w:lang w:eastAsia="ru-RU"/>
              </w:rPr>
            </w:pPr>
            <w:r w:rsidRPr="00BD2880">
              <w:rPr>
                <w:rFonts w:ascii="Times New Roman" w:eastAsia="Times New Roman" w:hAnsi="Times New Roman" w:cs="Times New Roman"/>
                <w:b/>
                <w:bCs/>
                <w:sz w:val="20"/>
                <w:szCs w:val="20"/>
                <w:lang w:eastAsia="ru-RU"/>
              </w:rPr>
              <w:t xml:space="preserve">МИНИСТЕРСТВО ОБРАЗОВАНИЯ, </w:t>
            </w:r>
          </w:p>
          <w:p w:rsidR="00BD2880" w:rsidRPr="00BD2880" w:rsidRDefault="00BD2880" w:rsidP="00BD2880">
            <w:pPr>
              <w:suppressAutoHyphens w:val="0"/>
              <w:spacing w:after="0" w:line="240" w:lineRule="auto"/>
              <w:ind w:right="-108"/>
              <w:jc w:val="center"/>
              <w:rPr>
                <w:rFonts w:ascii="Times New Roman" w:eastAsia="Times New Roman" w:hAnsi="Times New Roman" w:cs="Times New Roman"/>
                <w:bCs/>
                <w:sz w:val="20"/>
                <w:szCs w:val="20"/>
                <w:lang w:eastAsia="ru-RU"/>
              </w:rPr>
            </w:pPr>
            <w:r w:rsidRPr="00BD2880">
              <w:rPr>
                <w:rFonts w:ascii="Times New Roman" w:eastAsia="Times New Roman" w:hAnsi="Times New Roman" w:cs="Times New Roman"/>
                <w:b/>
                <w:bCs/>
                <w:sz w:val="20"/>
                <w:szCs w:val="20"/>
                <w:lang w:eastAsia="ru-RU"/>
              </w:rPr>
              <w:t>НАУКИ И МОЛОДЕЖНОЙ ПОЛИТИКИ КРАСНОДАРСКОГО КРАЯ</w:t>
            </w:r>
          </w:p>
          <w:p w:rsidR="00BD2880" w:rsidRPr="00BD2880" w:rsidRDefault="00BD2880" w:rsidP="00BD2880">
            <w:pPr>
              <w:suppressAutoHyphens w:val="0"/>
              <w:spacing w:after="0" w:line="240" w:lineRule="auto"/>
              <w:ind w:right="-108"/>
              <w:jc w:val="center"/>
              <w:rPr>
                <w:rFonts w:ascii="Times New Roman" w:eastAsia="Times New Roman" w:hAnsi="Times New Roman" w:cs="Times New Roman"/>
                <w:bCs/>
                <w:lang w:eastAsia="ru-RU"/>
              </w:rPr>
            </w:pPr>
            <w:r w:rsidRPr="00BD2880">
              <w:rPr>
                <w:rFonts w:ascii="Times New Roman" w:eastAsia="Times New Roman" w:hAnsi="Times New Roman" w:cs="Times New Roman"/>
                <w:bCs/>
                <w:lang w:eastAsia="ru-RU"/>
              </w:rPr>
              <w:t>Государственное бюджетное учреждение</w:t>
            </w:r>
          </w:p>
          <w:p w:rsidR="00BD2880" w:rsidRPr="00BD2880" w:rsidRDefault="00BD2880" w:rsidP="00BD2880">
            <w:pPr>
              <w:suppressAutoHyphens w:val="0"/>
              <w:spacing w:after="0" w:line="240" w:lineRule="auto"/>
              <w:ind w:right="-108"/>
              <w:jc w:val="center"/>
              <w:rPr>
                <w:rFonts w:ascii="Times New Roman" w:eastAsia="Times New Roman" w:hAnsi="Times New Roman" w:cs="Times New Roman"/>
                <w:bCs/>
                <w:lang w:eastAsia="ru-RU"/>
              </w:rPr>
            </w:pPr>
            <w:r w:rsidRPr="00BD2880">
              <w:rPr>
                <w:rFonts w:ascii="Times New Roman" w:eastAsia="Times New Roman" w:hAnsi="Times New Roman" w:cs="Times New Roman"/>
                <w:bCs/>
                <w:lang w:eastAsia="ru-RU"/>
              </w:rPr>
              <w:t>дополнительного образования</w:t>
            </w:r>
          </w:p>
          <w:p w:rsidR="00BD2880" w:rsidRPr="00BD2880" w:rsidRDefault="00BD2880" w:rsidP="00BD2880">
            <w:pPr>
              <w:suppressAutoHyphens w:val="0"/>
              <w:spacing w:after="0" w:line="240" w:lineRule="auto"/>
              <w:ind w:right="-108"/>
              <w:jc w:val="center"/>
              <w:rPr>
                <w:rFonts w:ascii="Times New Roman" w:eastAsia="Times New Roman" w:hAnsi="Times New Roman" w:cs="Times New Roman"/>
                <w:bCs/>
                <w:lang w:eastAsia="ru-RU"/>
              </w:rPr>
            </w:pPr>
            <w:r w:rsidRPr="00BD2880">
              <w:rPr>
                <w:rFonts w:ascii="Times New Roman" w:eastAsia="Times New Roman" w:hAnsi="Times New Roman" w:cs="Times New Roman"/>
                <w:bCs/>
                <w:lang w:eastAsia="ru-RU"/>
              </w:rPr>
              <w:t>Краснодарского края</w:t>
            </w:r>
          </w:p>
          <w:p w:rsidR="00BD2880" w:rsidRPr="00BD2880" w:rsidRDefault="00BD2880" w:rsidP="00BD2880">
            <w:pPr>
              <w:suppressAutoHyphens w:val="0"/>
              <w:spacing w:after="0" w:line="240" w:lineRule="auto"/>
              <w:ind w:right="-108"/>
              <w:jc w:val="center"/>
              <w:rPr>
                <w:rFonts w:ascii="Times New Roman" w:eastAsia="Times New Roman" w:hAnsi="Times New Roman" w:cs="Times New Roman"/>
                <w:b/>
                <w:bCs/>
                <w:sz w:val="24"/>
                <w:szCs w:val="24"/>
                <w:lang w:eastAsia="ru-RU"/>
              </w:rPr>
            </w:pPr>
            <w:r w:rsidRPr="00BD2880">
              <w:rPr>
                <w:rFonts w:ascii="Times New Roman" w:eastAsia="Times New Roman" w:hAnsi="Times New Roman" w:cs="Times New Roman"/>
                <w:bCs/>
                <w:sz w:val="24"/>
                <w:szCs w:val="24"/>
                <w:lang w:eastAsia="ru-RU"/>
              </w:rPr>
              <w:t xml:space="preserve"> </w:t>
            </w:r>
            <w:r w:rsidRPr="00BD2880">
              <w:rPr>
                <w:rFonts w:ascii="Times New Roman" w:eastAsia="Times New Roman" w:hAnsi="Times New Roman" w:cs="Times New Roman"/>
                <w:b/>
                <w:bCs/>
                <w:sz w:val="24"/>
                <w:szCs w:val="24"/>
                <w:lang w:eastAsia="ru-RU"/>
              </w:rPr>
              <w:t>«Центр  развития одаренности»</w:t>
            </w:r>
          </w:p>
          <w:p w:rsidR="00BD2880" w:rsidRPr="00BD2880" w:rsidRDefault="00BD2880" w:rsidP="00BD2880">
            <w:pPr>
              <w:suppressAutoHyphens w:val="0"/>
              <w:spacing w:after="0" w:line="240" w:lineRule="auto"/>
              <w:ind w:right="-108"/>
              <w:jc w:val="center"/>
              <w:rPr>
                <w:rFonts w:ascii="Times New Roman" w:eastAsia="Times New Roman" w:hAnsi="Times New Roman" w:cs="Times New Roman"/>
                <w:lang w:eastAsia="ru-RU"/>
              </w:rPr>
            </w:pPr>
            <w:r w:rsidRPr="00BD2880">
              <w:rPr>
                <w:rFonts w:ascii="Times New Roman" w:eastAsia="Times New Roman" w:hAnsi="Times New Roman" w:cs="Times New Roman"/>
                <w:lang w:eastAsia="ru-RU"/>
              </w:rPr>
              <w:t xml:space="preserve">350000 г. Краснодар, ул. </w:t>
            </w:r>
            <w:proofErr w:type="gramStart"/>
            <w:r w:rsidRPr="00BD2880">
              <w:rPr>
                <w:rFonts w:ascii="Times New Roman" w:eastAsia="Times New Roman" w:hAnsi="Times New Roman" w:cs="Times New Roman"/>
                <w:lang w:eastAsia="ru-RU"/>
              </w:rPr>
              <w:t>Красная</w:t>
            </w:r>
            <w:proofErr w:type="gramEnd"/>
            <w:r w:rsidRPr="00BD2880">
              <w:rPr>
                <w:rFonts w:ascii="Times New Roman" w:eastAsia="Times New Roman" w:hAnsi="Times New Roman" w:cs="Times New Roman"/>
                <w:lang w:eastAsia="ru-RU"/>
              </w:rPr>
              <w:t>, 76</w:t>
            </w:r>
          </w:p>
          <w:p w:rsidR="00BD2880" w:rsidRPr="00BD2880" w:rsidRDefault="00BD2880" w:rsidP="00BD2880">
            <w:pPr>
              <w:suppressAutoHyphens w:val="0"/>
              <w:spacing w:after="0" w:line="240" w:lineRule="auto"/>
              <w:ind w:right="-108"/>
              <w:jc w:val="center"/>
              <w:rPr>
                <w:rFonts w:ascii="Times New Roman" w:eastAsia="Times New Roman" w:hAnsi="Times New Roman" w:cs="Times New Roman"/>
                <w:lang w:eastAsia="ru-RU"/>
              </w:rPr>
            </w:pPr>
            <w:r w:rsidRPr="00BD2880">
              <w:rPr>
                <w:rFonts w:ascii="Times New Roman" w:eastAsia="Times New Roman" w:hAnsi="Times New Roman" w:cs="Times New Roman"/>
                <w:lang w:eastAsia="ru-RU"/>
              </w:rPr>
              <w:t>тел. (861) 259-79-40</w:t>
            </w:r>
          </w:p>
          <w:p w:rsidR="00BD2880" w:rsidRPr="005B4C9D" w:rsidRDefault="00BD2880" w:rsidP="00BD2880">
            <w:pPr>
              <w:suppressAutoHyphens w:val="0"/>
              <w:spacing w:after="0" w:line="240" w:lineRule="auto"/>
              <w:ind w:right="-108"/>
              <w:jc w:val="center"/>
              <w:rPr>
                <w:rFonts w:ascii="Times New Roman" w:eastAsia="Times New Roman" w:hAnsi="Times New Roman" w:cs="Times New Roman"/>
                <w:lang w:val="en-US" w:eastAsia="ru-RU"/>
              </w:rPr>
            </w:pPr>
            <w:proofErr w:type="gramStart"/>
            <w:r w:rsidRPr="00BD2880">
              <w:rPr>
                <w:rFonts w:ascii="Times New Roman" w:eastAsia="Times New Roman" w:hAnsi="Times New Roman" w:cs="Times New Roman"/>
                <w:lang w:eastAsia="ru-RU"/>
              </w:rPr>
              <w:t>е</w:t>
            </w:r>
            <w:proofErr w:type="gramEnd"/>
            <w:r w:rsidRPr="005B4C9D">
              <w:rPr>
                <w:rFonts w:ascii="Times New Roman" w:eastAsia="Times New Roman" w:hAnsi="Times New Roman" w:cs="Times New Roman"/>
                <w:lang w:val="en-US" w:eastAsia="ru-RU"/>
              </w:rPr>
              <w:t>-</w:t>
            </w:r>
            <w:r w:rsidRPr="00BD2880">
              <w:rPr>
                <w:rFonts w:ascii="Times New Roman" w:eastAsia="Times New Roman" w:hAnsi="Times New Roman" w:cs="Times New Roman"/>
                <w:lang w:val="en-US" w:eastAsia="ru-RU"/>
              </w:rPr>
              <w:t>mail</w:t>
            </w:r>
            <w:r w:rsidRPr="005B4C9D">
              <w:rPr>
                <w:rFonts w:ascii="Times New Roman" w:eastAsia="Times New Roman" w:hAnsi="Times New Roman" w:cs="Times New Roman"/>
                <w:lang w:val="en-US" w:eastAsia="ru-RU"/>
              </w:rPr>
              <w:t xml:space="preserve">: </w:t>
            </w:r>
            <w:r w:rsidR="005B4C9D">
              <w:fldChar w:fldCharType="begin"/>
            </w:r>
            <w:r w:rsidR="005B4C9D" w:rsidRPr="005B4C9D">
              <w:rPr>
                <w:lang w:val="en-US"/>
              </w:rPr>
              <w:instrText xml:space="preserve"> HYPERLINK "mailto:cro.krd@mail.ru" </w:instrText>
            </w:r>
            <w:r w:rsidR="005B4C9D">
              <w:fldChar w:fldCharType="separate"/>
            </w:r>
            <w:r w:rsidRPr="00BD2880">
              <w:rPr>
                <w:rFonts w:ascii="Times New Roman" w:eastAsia="Times New Roman" w:hAnsi="Times New Roman" w:cs="Times New Roman"/>
                <w:color w:val="0000FF"/>
                <w:u w:val="single"/>
                <w:lang w:val="en-US" w:eastAsia="ru-RU"/>
              </w:rPr>
              <w:t>cro</w:t>
            </w:r>
            <w:r w:rsidRPr="005B4C9D">
              <w:rPr>
                <w:rFonts w:ascii="Times New Roman" w:eastAsia="Times New Roman" w:hAnsi="Times New Roman" w:cs="Times New Roman"/>
                <w:color w:val="0000FF"/>
                <w:u w:val="single"/>
                <w:lang w:val="en-US" w:eastAsia="ru-RU"/>
              </w:rPr>
              <w:t>.</w:t>
            </w:r>
            <w:r w:rsidRPr="00BD2880">
              <w:rPr>
                <w:rFonts w:ascii="Times New Roman" w:eastAsia="Times New Roman" w:hAnsi="Times New Roman" w:cs="Times New Roman"/>
                <w:color w:val="0000FF"/>
                <w:u w:val="single"/>
                <w:lang w:val="en-US" w:eastAsia="ru-RU"/>
              </w:rPr>
              <w:t>krd</w:t>
            </w:r>
            <w:r w:rsidRPr="005B4C9D">
              <w:rPr>
                <w:rFonts w:ascii="Times New Roman" w:eastAsia="Times New Roman" w:hAnsi="Times New Roman" w:cs="Times New Roman"/>
                <w:color w:val="0000FF"/>
                <w:u w:val="single"/>
                <w:lang w:val="en-US" w:eastAsia="ru-RU"/>
              </w:rPr>
              <w:t>@</w:t>
            </w:r>
            <w:r w:rsidRPr="00BD2880">
              <w:rPr>
                <w:rFonts w:ascii="Times New Roman" w:eastAsia="Times New Roman" w:hAnsi="Times New Roman" w:cs="Times New Roman"/>
                <w:color w:val="0000FF"/>
                <w:u w:val="single"/>
                <w:lang w:val="en-US" w:eastAsia="ru-RU"/>
              </w:rPr>
              <w:t>mail</w:t>
            </w:r>
            <w:r w:rsidRPr="005B4C9D">
              <w:rPr>
                <w:rFonts w:ascii="Times New Roman" w:eastAsia="Times New Roman" w:hAnsi="Times New Roman" w:cs="Times New Roman"/>
                <w:color w:val="0000FF"/>
                <w:u w:val="single"/>
                <w:lang w:val="en-US" w:eastAsia="ru-RU"/>
              </w:rPr>
              <w:t>.</w:t>
            </w:r>
            <w:proofErr w:type="spellStart"/>
            <w:r w:rsidRPr="00BD2880">
              <w:rPr>
                <w:rFonts w:ascii="Times New Roman" w:eastAsia="Times New Roman" w:hAnsi="Times New Roman" w:cs="Times New Roman"/>
                <w:color w:val="0000FF"/>
                <w:u w:val="single"/>
                <w:lang w:val="en-US" w:eastAsia="ru-RU"/>
              </w:rPr>
              <w:t>ru</w:t>
            </w:r>
            <w:proofErr w:type="spellEnd"/>
            <w:r w:rsidR="005B4C9D">
              <w:rPr>
                <w:rFonts w:ascii="Times New Roman" w:eastAsia="Times New Roman" w:hAnsi="Times New Roman" w:cs="Times New Roman"/>
                <w:color w:val="0000FF"/>
                <w:u w:val="single"/>
                <w:lang w:val="en-US" w:eastAsia="ru-RU"/>
              </w:rPr>
              <w:fldChar w:fldCharType="end"/>
            </w:r>
          </w:p>
          <w:p w:rsidR="00BD2880" w:rsidRPr="005B4C9D" w:rsidRDefault="00BD2880" w:rsidP="00BD2880">
            <w:pPr>
              <w:suppressAutoHyphens w:val="0"/>
              <w:spacing w:after="0" w:line="240" w:lineRule="auto"/>
              <w:ind w:right="-108"/>
              <w:jc w:val="center"/>
              <w:rPr>
                <w:rFonts w:ascii="Times New Roman" w:eastAsia="Times New Roman" w:hAnsi="Times New Roman" w:cs="Times New Roman"/>
                <w:sz w:val="24"/>
                <w:szCs w:val="24"/>
                <w:lang w:val="en-US" w:eastAsia="ru-RU"/>
              </w:rPr>
            </w:pPr>
          </w:p>
        </w:tc>
        <w:tc>
          <w:tcPr>
            <w:tcW w:w="567" w:type="dxa"/>
            <w:shd w:val="clear" w:color="auto" w:fill="auto"/>
          </w:tcPr>
          <w:p w:rsidR="00BD2880" w:rsidRPr="005B4C9D" w:rsidRDefault="00BD2880" w:rsidP="00BD2880">
            <w:pPr>
              <w:suppressAutoHyphens w:val="0"/>
              <w:spacing w:after="0" w:line="240" w:lineRule="auto"/>
              <w:rPr>
                <w:rFonts w:ascii="Times New Roman" w:hAnsi="Times New Roman" w:cs="Times New Roman"/>
                <w:sz w:val="28"/>
                <w:szCs w:val="28"/>
                <w:lang w:val="en-US" w:eastAsia="en-US"/>
              </w:rPr>
            </w:pPr>
          </w:p>
        </w:tc>
        <w:tc>
          <w:tcPr>
            <w:tcW w:w="4819" w:type="dxa"/>
            <w:shd w:val="clear" w:color="auto" w:fill="auto"/>
          </w:tcPr>
          <w:p w:rsidR="00BD2880" w:rsidRPr="00BD2880" w:rsidRDefault="00BD2880" w:rsidP="00BD2880">
            <w:pPr>
              <w:tabs>
                <w:tab w:val="left" w:pos="563"/>
              </w:tabs>
              <w:suppressAutoHyphens w:val="0"/>
              <w:spacing w:after="0" w:line="240" w:lineRule="auto"/>
              <w:jc w:val="center"/>
              <w:rPr>
                <w:rFonts w:ascii="Times New Roman" w:eastAsia="Times New Roman" w:hAnsi="Times New Roman" w:cs="Times New Roman"/>
                <w:b/>
                <w:sz w:val="24"/>
                <w:szCs w:val="24"/>
                <w:lang w:eastAsia="en-US"/>
              </w:rPr>
            </w:pPr>
            <w:r w:rsidRPr="00BD2880">
              <w:rPr>
                <w:rFonts w:ascii="Times New Roman" w:hAnsi="Times New Roman" w:cs="Times New Roman"/>
                <w:b/>
                <w:sz w:val="24"/>
                <w:szCs w:val="24"/>
                <w:lang w:eastAsia="en-US"/>
              </w:rPr>
              <w:t xml:space="preserve">Всероссийская олимпиада школьников </w:t>
            </w:r>
          </w:p>
          <w:p w:rsidR="00BD2880" w:rsidRPr="00BD2880" w:rsidRDefault="00BD2880" w:rsidP="00BD2880">
            <w:pPr>
              <w:tabs>
                <w:tab w:val="left" w:pos="563"/>
              </w:tabs>
              <w:suppressAutoHyphens w:val="0"/>
              <w:spacing w:after="0" w:line="240" w:lineRule="auto"/>
              <w:jc w:val="center"/>
              <w:rPr>
                <w:rFonts w:ascii="Times New Roman" w:hAnsi="Times New Roman" w:cs="Times New Roman"/>
                <w:b/>
                <w:sz w:val="24"/>
                <w:szCs w:val="24"/>
                <w:lang w:eastAsia="en-US"/>
              </w:rPr>
            </w:pPr>
            <w:r w:rsidRPr="00BD2880">
              <w:rPr>
                <w:rFonts w:ascii="Times New Roman" w:hAnsi="Times New Roman" w:cs="Times New Roman"/>
                <w:b/>
                <w:sz w:val="24"/>
                <w:szCs w:val="24"/>
                <w:lang w:eastAsia="en-US"/>
              </w:rPr>
              <w:t>по английскому языку</w:t>
            </w:r>
          </w:p>
          <w:p w:rsidR="00BD2880" w:rsidRPr="00BD2880" w:rsidRDefault="00BD2880" w:rsidP="00BD2880">
            <w:pPr>
              <w:tabs>
                <w:tab w:val="left" w:pos="563"/>
              </w:tabs>
              <w:suppressAutoHyphens w:val="0"/>
              <w:spacing w:after="0" w:line="240" w:lineRule="auto"/>
              <w:jc w:val="center"/>
              <w:rPr>
                <w:rFonts w:ascii="Times New Roman" w:hAnsi="Times New Roman" w:cs="Times New Roman"/>
                <w:b/>
                <w:sz w:val="24"/>
                <w:szCs w:val="24"/>
                <w:lang w:eastAsia="en-US"/>
              </w:rPr>
            </w:pPr>
          </w:p>
          <w:p w:rsidR="00BD2880" w:rsidRPr="00BD2880" w:rsidRDefault="00BD2880" w:rsidP="00BD2880">
            <w:pPr>
              <w:tabs>
                <w:tab w:val="left" w:pos="563"/>
              </w:tabs>
              <w:suppressAutoHyphens w:val="0"/>
              <w:spacing w:after="0" w:line="240" w:lineRule="auto"/>
              <w:jc w:val="center"/>
              <w:rPr>
                <w:rFonts w:ascii="Times New Roman" w:hAnsi="Times New Roman" w:cs="Times New Roman"/>
                <w:b/>
                <w:sz w:val="24"/>
                <w:szCs w:val="24"/>
                <w:lang w:eastAsia="en-US"/>
              </w:rPr>
            </w:pPr>
            <w:r w:rsidRPr="00BD2880">
              <w:rPr>
                <w:rFonts w:ascii="Times New Roman" w:hAnsi="Times New Roman" w:cs="Times New Roman"/>
                <w:b/>
                <w:sz w:val="24"/>
                <w:szCs w:val="24"/>
                <w:lang w:eastAsia="en-US"/>
              </w:rPr>
              <w:t>2018-2019 учебный год</w:t>
            </w:r>
          </w:p>
          <w:p w:rsidR="00BD2880" w:rsidRPr="00BD2880" w:rsidRDefault="00BD2880" w:rsidP="00BD2880">
            <w:pPr>
              <w:tabs>
                <w:tab w:val="left" w:pos="563"/>
              </w:tabs>
              <w:suppressAutoHyphens w:val="0"/>
              <w:spacing w:after="0" w:line="240" w:lineRule="auto"/>
              <w:jc w:val="center"/>
              <w:rPr>
                <w:rFonts w:ascii="Times New Roman" w:hAnsi="Times New Roman" w:cs="Times New Roman"/>
                <w:b/>
                <w:sz w:val="24"/>
                <w:szCs w:val="24"/>
                <w:lang w:eastAsia="en-US"/>
              </w:rPr>
            </w:pPr>
          </w:p>
          <w:p w:rsidR="00BD2880" w:rsidRPr="00BD2880" w:rsidRDefault="00BD2880" w:rsidP="00BD2880">
            <w:pPr>
              <w:tabs>
                <w:tab w:val="left" w:pos="563"/>
              </w:tabs>
              <w:suppressAutoHyphens w:val="0"/>
              <w:spacing w:after="0" w:line="240" w:lineRule="auto"/>
              <w:jc w:val="center"/>
              <w:rPr>
                <w:rFonts w:ascii="Times New Roman" w:hAnsi="Times New Roman" w:cs="Times New Roman"/>
                <w:b/>
                <w:sz w:val="24"/>
                <w:szCs w:val="24"/>
                <w:lang w:eastAsia="en-US"/>
              </w:rPr>
            </w:pPr>
            <w:r w:rsidRPr="00BD2880">
              <w:rPr>
                <w:rFonts w:ascii="Times New Roman" w:hAnsi="Times New Roman" w:cs="Times New Roman"/>
                <w:b/>
                <w:sz w:val="24"/>
                <w:szCs w:val="24"/>
                <w:lang w:eastAsia="en-US"/>
              </w:rPr>
              <w:t>Муниципальный этап</w:t>
            </w:r>
          </w:p>
          <w:p w:rsidR="00BD2880" w:rsidRPr="00BD2880" w:rsidRDefault="00BD2880" w:rsidP="00BD2880">
            <w:pPr>
              <w:tabs>
                <w:tab w:val="left" w:pos="563"/>
              </w:tabs>
              <w:suppressAutoHyphens w:val="0"/>
              <w:spacing w:after="0" w:line="240" w:lineRule="auto"/>
              <w:jc w:val="center"/>
              <w:rPr>
                <w:rFonts w:ascii="Times New Roman" w:hAnsi="Times New Roman" w:cs="Times New Roman"/>
                <w:b/>
                <w:sz w:val="24"/>
                <w:szCs w:val="24"/>
                <w:lang w:eastAsia="en-US"/>
              </w:rPr>
            </w:pPr>
          </w:p>
          <w:p w:rsidR="00BD2880" w:rsidRPr="00BD2880" w:rsidRDefault="00BD2880" w:rsidP="00BD2880">
            <w:pPr>
              <w:tabs>
                <w:tab w:val="left" w:pos="563"/>
              </w:tabs>
              <w:suppressAutoHyphens w:val="0"/>
              <w:spacing w:after="0" w:line="240" w:lineRule="auto"/>
              <w:jc w:val="center"/>
              <w:rPr>
                <w:rFonts w:ascii="Times New Roman" w:hAnsi="Times New Roman" w:cs="Times New Roman"/>
                <w:b/>
                <w:sz w:val="24"/>
                <w:szCs w:val="24"/>
                <w:lang w:eastAsia="en-US"/>
              </w:rPr>
            </w:pPr>
            <w:r w:rsidRPr="00BD2880">
              <w:rPr>
                <w:rFonts w:ascii="Times New Roman" w:hAnsi="Times New Roman" w:cs="Times New Roman"/>
                <w:b/>
                <w:sz w:val="24"/>
                <w:szCs w:val="24"/>
                <w:lang w:eastAsia="en-US"/>
              </w:rPr>
              <w:t xml:space="preserve">7-8 классы, </w:t>
            </w:r>
            <w:r>
              <w:rPr>
                <w:rFonts w:ascii="Times New Roman" w:hAnsi="Times New Roman" w:cs="Times New Roman"/>
                <w:b/>
                <w:sz w:val="24"/>
                <w:szCs w:val="24"/>
                <w:lang w:eastAsia="en-US"/>
              </w:rPr>
              <w:t>задания</w:t>
            </w:r>
          </w:p>
          <w:p w:rsidR="00BD2880" w:rsidRPr="00BD2880" w:rsidRDefault="00BD2880" w:rsidP="00BD2880">
            <w:pPr>
              <w:tabs>
                <w:tab w:val="left" w:pos="563"/>
              </w:tabs>
              <w:suppressAutoHyphens w:val="0"/>
              <w:spacing w:after="0" w:line="240" w:lineRule="auto"/>
              <w:rPr>
                <w:rFonts w:ascii="Times New Roman" w:hAnsi="Times New Roman" w:cs="Times New Roman"/>
                <w:b/>
                <w:sz w:val="24"/>
                <w:szCs w:val="24"/>
                <w:lang w:eastAsia="en-US"/>
              </w:rPr>
            </w:pPr>
          </w:p>
          <w:p w:rsidR="00BD2880" w:rsidRPr="00BD2880" w:rsidRDefault="00BD2880" w:rsidP="00BD2880">
            <w:pPr>
              <w:tabs>
                <w:tab w:val="left" w:pos="563"/>
              </w:tabs>
              <w:suppressAutoHyphens w:val="0"/>
              <w:spacing w:after="0" w:line="240" w:lineRule="auto"/>
              <w:rPr>
                <w:rFonts w:ascii="Times New Roman" w:hAnsi="Times New Roman" w:cs="Times New Roman"/>
                <w:b/>
                <w:sz w:val="24"/>
                <w:szCs w:val="24"/>
                <w:lang w:eastAsia="en-US"/>
              </w:rPr>
            </w:pPr>
          </w:p>
          <w:p w:rsidR="00BD2880" w:rsidRPr="00BD2880" w:rsidRDefault="00BD2880" w:rsidP="00BD2880">
            <w:pPr>
              <w:keepNext/>
              <w:widowControl w:val="0"/>
              <w:suppressAutoHyphens w:val="0"/>
              <w:autoSpaceDE w:val="0"/>
              <w:autoSpaceDN w:val="0"/>
              <w:adjustRightInd w:val="0"/>
              <w:spacing w:after="0" w:line="240" w:lineRule="auto"/>
              <w:outlineLvl w:val="0"/>
              <w:rPr>
                <w:rFonts w:ascii="Times New Roman" w:eastAsia="Times New Roman" w:hAnsi="Times New Roman" w:cs="Times New Roman"/>
                <w:b/>
                <w:bCs/>
                <w:kern w:val="32"/>
                <w:sz w:val="24"/>
                <w:szCs w:val="24"/>
                <w:lang w:eastAsia="ru-RU"/>
              </w:rPr>
            </w:pPr>
            <w:r w:rsidRPr="00BD2880">
              <w:rPr>
                <w:rFonts w:ascii="Times New Roman" w:eastAsia="Times New Roman" w:hAnsi="Times New Roman" w:cs="Times New Roman"/>
                <w:b/>
                <w:bCs/>
                <w:kern w:val="32"/>
                <w:sz w:val="24"/>
                <w:szCs w:val="24"/>
                <w:lang w:eastAsia="ru-RU"/>
              </w:rPr>
              <w:t xml:space="preserve">Председатель предметно-методической комиссии: Лимарева Т.Ф., к.ф.н., доцент </w:t>
            </w:r>
          </w:p>
          <w:p w:rsidR="00BD2880" w:rsidRPr="00BD2880" w:rsidRDefault="00BD2880" w:rsidP="00BD2880">
            <w:pPr>
              <w:keepNext/>
              <w:widowControl w:val="0"/>
              <w:suppressAutoHyphens w:val="0"/>
              <w:autoSpaceDE w:val="0"/>
              <w:autoSpaceDN w:val="0"/>
              <w:adjustRightInd w:val="0"/>
              <w:spacing w:after="0" w:line="240" w:lineRule="auto"/>
              <w:outlineLvl w:val="0"/>
              <w:rPr>
                <w:rFonts w:ascii="Times New Roman" w:eastAsia="Times New Roman" w:hAnsi="Times New Roman" w:cs="Times New Roman"/>
                <w:b/>
                <w:bCs/>
                <w:kern w:val="32"/>
                <w:sz w:val="24"/>
                <w:szCs w:val="24"/>
                <w:lang w:eastAsia="ru-RU"/>
              </w:rPr>
            </w:pPr>
          </w:p>
          <w:p w:rsidR="00BD2880" w:rsidRPr="00BD2880" w:rsidRDefault="00BD2880" w:rsidP="00BD2880">
            <w:pPr>
              <w:keepNext/>
              <w:widowControl w:val="0"/>
              <w:suppressAutoHyphens w:val="0"/>
              <w:autoSpaceDE w:val="0"/>
              <w:autoSpaceDN w:val="0"/>
              <w:adjustRightInd w:val="0"/>
              <w:spacing w:after="0" w:line="240" w:lineRule="auto"/>
              <w:outlineLvl w:val="0"/>
              <w:rPr>
                <w:rFonts w:ascii="Times New Roman" w:hAnsi="Times New Roman" w:cs="Times New Roman"/>
                <w:sz w:val="24"/>
                <w:szCs w:val="28"/>
                <w:lang w:eastAsia="en-US"/>
              </w:rPr>
            </w:pPr>
          </w:p>
          <w:p w:rsidR="00BD2880" w:rsidRPr="00BD2880" w:rsidRDefault="00BD2880" w:rsidP="00BD2880">
            <w:pPr>
              <w:keepNext/>
              <w:widowControl w:val="0"/>
              <w:suppressAutoHyphens w:val="0"/>
              <w:autoSpaceDE w:val="0"/>
              <w:autoSpaceDN w:val="0"/>
              <w:adjustRightInd w:val="0"/>
              <w:spacing w:after="0" w:line="240" w:lineRule="auto"/>
              <w:outlineLvl w:val="0"/>
              <w:rPr>
                <w:rFonts w:ascii="Times New Roman" w:hAnsi="Times New Roman" w:cs="Times New Roman"/>
                <w:sz w:val="24"/>
                <w:szCs w:val="28"/>
                <w:lang w:eastAsia="en-US"/>
              </w:rPr>
            </w:pPr>
          </w:p>
        </w:tc>
      </w:tr>
    </w:tbl>
    <w:bookmarkEnd w:id="0"/>
    <w:p w:rsidR="001F01C3" w:rsidRPr="00725430" w:rsidRDefault="001F01C3" w:rsidP="00BD2880">
      <w:pPr>
        <w:tabs>
          <w:tab w:val="left" w:pos="851"/>
        </w:tabs>
        <w:suppressAutoHyphens w:val="0"/>
        <w:spacing w:after="0" w:line="360" w:lineRule="auto"/>
        <w:jc w:val="center"/>
        <w:rPr>
          <w:rFonts w:ascii="Times New Roman" w:hAnsi="Times New Roman" w:cs="Times New Roman"/>
          <w:b/>
          <w:sz w:val="28"/>
          <w:lang w:val="en-US" w:eastAsia="en-US"/>
        </w:rPr>
      </w:pPr>
      <w:r w:rsidRPr="001F01C3">
        <w:rPr>
          <w:rFonts w:ascii="Times New Roman" w:hAnsi="Times New Roman" w:cs="Times New Roman"/>
          <w:b/>
          <w:sz w:val="28"/>
          <w:lang w:val="en-US" w:eastAsia="en-US"/>
        </w:rPr>
        <w:t>LISTENING</w:t>
      </w:r>
    </w:p>
    <w:p w:rsidR="001F01C3" w:rsidRPr="005A0140" w:rsidRDefault="001F01C3" w:rsidP="007A6020">
      <w:pPr>
        <w:tabs>
          <w:tab w:val="left" w:pos="851"/>
        </w:tabs>
        <w:suppressAutoHyphens w:val="0"/>
        <w:spacing w:after="0" w:line="360" w:lineRule="auto"/>
        <w:jc w:val="center"/>
        <w:rPr>
          <w:rFonts w:ascii="Times New Roman" w:hAnsi="Times New Roman" w:cs="Times New Roman"/>
          <w:b/>
          <w:sz w:val="28"/>
          <w:lang w:val="en-US" w:eastAsia="en-US"/>
        </w:rPr>
      </w:pPr>
      <w:r w:rsidRPr="001F01C3">
        <w:rPr>
          <w:rFonts w:ascii="Times New Roman" w:hAnsi="Times New Roman" w:cs="Times New Roman"/>
          <w:b/>
          <w:sz w:val="28"/>
          <w:lang w:val="en-US" w:eastAsia="en-US"/>
        </w:rPr>
        <w:t>Time</w:t>
      </w:r>
      <w:r w:rsidRPr="005A0140">
        <w:rPr>
          <w:rFonts w:ascii="Times New Roman" w:hAnsi="Times New Roman" w:cs="Times New Roman"/>
          <w:b/>
          <w:sz w:val="28"/>
          <w:lang w:val="en-US" w:eastAsia="en-US"/>
        </w:rPr>
        <w:t>: 1</w:t>
      </w:r>
      <w:r w:rsidR="0039066C">
        <w:rPr>
          <w:rFonts w:ascii="Times New Roman" w:hAnsi="Times New Roman" w:cs="Times New Roman"/>
          <w:b/>
          <w:sz w:val="28"/>
          <w:lang w:val="en-US" w:eastAsia="en-US"/>
        </w:rPr>
        <w:t>5</w:t>
      </w:r>
      <w:r w:rsidRPr="005A0140">
        <w:rPr>
          <w:rFonts w:ascii="Times New Roman" w:hAnsi="Times New Roman" w:cs="Times New Roman"/>
          <w:b/>
          <w:sz w:val="28"/>
          <w:lang w:val="en-US" w:eastAsia="en-US"/>
        </w:rPr>
        <w:t xml:space="preserve"> </w:t>
      </w:r>
      <w:r w:rsidRPr="001F01C3">
        <w:rPr>
          <w:rFonts w:ascii="Times New Roman" w:hAnsi="Times New Roman" w:cs="Times New Roman"/>
          <w:b/>
          <w:sz w:val="28"/>
          <w:lang w:val="en-US" w:eastAsia="en-US"/>
        </w:rPr>
        <w:t>minutes</w:t>
      </w:r>
    </w:p>
    <w:p w:rsidR="00B05407" w:rsidRDefault="00F771A7" w:rsidP="007A6020">
      <w:pPr>
        <w:tabs>
          <w:tab w:val="left" w:pos="851"/>
        </w:tabs>
        <w:suppressAutoHyphens w:val="0"/>
        <w:autoSpaceDE w:val="0"/>
        <w:autoSpaceDN w:val="0"/>
        <w:adjustRightInd w:val="0"/>
        <w:spacing w:after="0" w:line="240" w:lineRule="auto"/>
        <w:jc w:val="both"/>
        <w:rPr>
          <w:rFonts w:ascii="Times New Roman" w:hAnsi="Times New Roman" w:cs="Times New Roman"/>
          <w:b/>
          <w:bCs/>
          <w:color w:val="000000" w:themeColor="text1"/>
          <w:sz w:val="28"/>
          <w:szCs w:val="28"/>
          <w:lang w:eastAsia="en-US"/>
        </w:rPr>
      </w:pPr>
      <w:r w:rsidRPr="00240CA6">
        <w:rPr>
          <w:rFonts w:ascii="Times New Roman" w:hAnsi="Times New Roman" w:cs="Times New Roman"/>
          <w:b/>
          <w:bCs/>
          <w:color w:val="000000" w:themeColor="text1"/>
          <w:sz w:val="28"/>
          <w:szCs w:val="28"/>
          <w:lang w:val="en-US" w:eastAsia="en-US"/>
        </w:rPr>
        <w:t>T</w:t>
      </w:r>
      <w:r w:rsidR="00B05407" w:rsidRPr="00240CA6">
        <w:rPr>
          <w:rFonts w:ascii="Times New Roman" w:hAnsi="Times New Roman" w:cs="Times New Roman"/>
          <w:b/>
          <w:bCs/>
          <w:color w:val="000000" w:themeColor="text1"/>
          <w:sz w:val="28"/>
          <w:szCs w:val="28"/>
          <w:lang w:val="en-US" w:eastAsia="en-US"/>
        </w:rPr>
        <w:t>ext</w:t>
      </w:r>
      <w:r w:rsidRPr="00240CA6">
        <w:rPr>
          <w:rFonts w:ascii="Times New Roman" w:hAnsi="Times New Roman" w:cs="Times New Roman"/>
          <w:b/>
          <w:bCs/>
          <w:color w:val="000000" w:themeColor="text1"/>
          <w:sz w:val="28"/>
          <w:szCs w:val="28"/>
          <w:lang w:val="en-US" w:eastAsia="en-US"/>
        </w:rPr>
        <w:t xml:space="preserve"> 1</w:t>
      </w:r>
    </w:p>
    <w:p w:rsidR="00BD2880" w:rsidRPr="00BD2880" w:rsidRDefault="00BD2880" w:rsidP="007A6020">
      <w:pPr>
        <w:tabs>
          <w:tab w:val="left" w:pos="851"/>
        </w:tabs>
        <w:suppressAutoHyphens w:val="0"/>
        <w:autoSpaceDE w:val="0"/>
        <w:autoSpaceDN w:val="0"/>
        <w:adjustRightInd w:val="0"/>
        <w:spacing w:after="0" w:line="240" w:lineRule="auto"/>
        <w:jc w:val="both"/>
        <w:rPr>
          <w:rFonts w:ascii="Times New Roman" w:hAnsi="Times New Roman" w:cs="Times New Roman"/>
          <w:b/>
          <w:bCs/>
          <w:color w:val="000000" w:themeColor="text1"/>
          <w:sz w:val="28"/>
          <w:szCs w:val="28"/>
          <w:lang w:eastAsia="en-US"/>
        </w:rPr>
      </w:pPr>
    </w:p>
    <w:p w:rsidR="00BD2880" w:rsidRDefault="00F771A7" w:rsidP="00BD2880">
      <w:pPr>
        <w:tabs>
          <w:tab w:val="left" w:pos="851"/>
        </w:tabs>
        <w:suppressAutoHyphens w:val="0"/>
        <w:autoSpaceDE w:val="0"/>
        <w:autoSpaceDN w:val="0"/>
        <w:adjustRightInd w:val="0"/>
        <w:spacing w:after="0" w:line="360" w:lineRule="auto"/>
        <w:jc w:val="both"/>
        <w:rPr>
          <w:rFonts w:ascii="Times New Roman" w:hAnsi="Times New Roman" w:cs="Times New Roman"/>
          <w:b/>
          <w:bCs/>
          <w:color w:val="000000" w:themeColor="text1"/>
          <w:sz w:val="28"/>
          <w:szCs w:val="28"/>
        </w:rPr>
      </w:pPr>
      <w:r w:rsidRPr="00240CA6">
        <w:rPr>
          <w:rFonts w:ascii="Times New Roman" w:hAnsi="Times New Roman" w:cs="Times New Roman"/>
          <w:b/>
          <w:bCs/>
          <w:color w:val="000000" w:themeColor="text1"/>
          <w:sz w:val="28"/>
          <w:szCs w:val="28"/>
          <w:lang w:val="en-US" w:eastAsia="en-US"/>
        </w:rPr>
        <w:t xml:space="preserve"> </w:t>
      </w:r>
      <w:r w:rsidRPr="00240CA6">
        <w:rPr>
          <w:rFonts w:ascii="Times New Roman" w:hAnsi="Times New Roman" w:cs="Times New Roman"/>
          <w:b/>
          <w:bCs/>
          <w:color w:val="000000" w:themeColor="text1"/>
          <w:sz w:val="28"/>
          <w:szCs w:val="28"/>
          <w:lang w:val="en-US"/>
        </w:rPr>
        <w:t>You are going to hear a short radio</w:t>
      </w:r>
      <w:r w:rsidR="00B05407" w:rsidRPr="00240CA6">
        <w:rPr>
          <w:rFonts w:ascii="Times New Roman" w:hAnsi="Times New Roman" w:cs="Times New Roman"/>
          <w:b/>
          <w:bCs/>
          <w:color w:val="000000" w:themeColor="text1"/>
          <w:sz w:val="28"/>
          <w:szCs w:val="28"/>
          <w:lang w:val="en-US"/>
        </w:rPr>
        <w:t xml:space="preserve"> </w:t>
      </w:r>
      <w:proofErr w:type="spellStart"/>
      <w:r w:rsidRPr="00240CA6">
        <w:rPr>
          <w:rFonts w:ascii="Times New Roman" w:hAnsi="Times New Roman" w:cs="Times New Roman"/>
          <w:b/>
          <w:bCs/>
          <w:color w:val="000000" w:themeColor="text1"/>
          <w:sz w:val="28"/>
          <w:szCs w:val="28"/>
          <w:lang w:val="en-US"/>
        </w:rPr>
        <w:t>programme</w:t>
      </w:r>
      <w:proofErr w:type="spellEnd"/>
      <w:r w:rsidRPr="00240CA6">
        <w:rPr>
          <w:rFonts w:ascii="Times New Roman" w:hAnsi="Times New Roman" w:cs="Times New Roman"/>
          <w:b/>
          <w:bCs/>
          <w:color w:val="000000" w:themeColor="text1"/>
          <w:sz w:val="28"/>
          <w:szCs w:val="28"/>
          <w:lang w:val="en-US"/>
        </w:rPr>
        <w:t xml:space="preserve"> about a cultural event. Are </w:t>
      </w:r>
      <w:r w:rsidRPr="00240CA6">
        <w:rPr>
          <w:rFonts w:ascii="Times New Roman" w:hAnsi="Times New Roman" w:cs="Times New Roman"/>
          <w:color w:val="000000" w:themeColor="text1"/>
          <w:sz w:val="28"/>
          <w:szCs w:val="28"/>
          <w:lang w:val="en-US"/>
        </w:rPr>
        <w:br/>
      </w:r>
      <w:r w:rsidRPr="00240CA6">
        <w:rPr>
          <w:rFonts w:ascii="Times New Roman" w:hAnsi="Times New Roman" w:cs="Times New Roman"/>
          <w:b/>
          <w:bCs/>
          <w:color w:val="000000" w:themeColor="text1"/>
          <w:sz w:val="28"/>
          <w:szCs w:val="28"/>
          <w:lang w:val="en-US"/>
        </w:rPr>
        <w:t>statements</w:t>
      </w:r>
      <w:r w:rsidR="00907383" w:rsidRPr="00240CA6">
        <w:rPr>
          <w:rFonts w:ascii="Times New Roman" w:hAnsi="Times New Roman" w:cs="Times New Roman"/>
          <w:b/>
          <w:bCs/>
          <w:color w:val="000000" w:themeColor="text1"/>
          <w:sz w:val="28"/>
          <w:szCs w:val="28"/>
          <w:lang w:val="en-US"/>
        </w:rPr>
        <w:t xml:space="preserve"> 1-5</w:t>
      </w:r>
      <w:r w:rsidRPr="00240CA6">
        <w:rPr>
          <w:rFonts w:ascii="Times New Roman" w:hAnsi="Times New Roman" w:cs="Times New Roman"/>
          <w:b/>
          <w:bCs/>
          <w:color w:val="000000" w:themeColor="text1"/>
          <w:sz w:val="28"/>
          <w:szCs w:val="28"/>
          <w:lang w:val="en-US"/>
        </w:rPr>
        <w:t xml:space="preserve"> true (T), false (F) or is there no</w:t>
      </w:r>
      <w:r w:rsidR="00907383" w:rsidRPr="00240CA6">
        <w:rPr>
          <w:rFonts w:ascii="Times New Roman" w:hAnsi="Times New Roman" w:cs="Times New Roman"/>
          <w:b/>
          <w:bCs/>
          <w:color w:val="000000" w:themeColor="text1"/>
          <w:sz w:val="28"/>
          <w:szCs w:val="28"/>
          <w:lang w:val="en-US"/>
        </w:rPr>
        <w:t xml:space="preserve"> </w:t>
      </w:r>
      <w:r w:rsidRPr="00240CA6">
        <w:rPr>
          <w:rFonts w:ascii="Times New Roman" w:hAnsi="Times New Roman" w:cs="Times New Roman"/>
          <w:b/>
          <w:bCs/>
          <w:color w:val="000000" w:themeColor="text1"/>
          <w:sz w:val="28"/>
          <w:szCs w:val="28"/>
          <w:lang w:val="en-US"/>
        </w:rPr>
        <w:t>information</w:t>
      </w:r>
      <w:r w:rsidR="00B05407" w:rsidRPr="00240CA6">
        <w:rPr>
          <w:rFonts w:ascii="Times New Roman" w:hAnsi="Times New Roman" w:cs="Times New Roman"/>
          <w:b/>
          <w:bCs/>
          <w:color w:val="000000" w:themeColor="text1"/>
          <w:sz w:val="28"/>
          <w:szCs w:val="28"/>
          <w:lang w:val="en-US"/>
        </w:rPr>
        <w:t xml:space="preserve"> (NI)? You will hear the text only once</w:t>
      </w:r>
      <w:r w:rsidR="00907383" w:rsidRPr="00240CA6">
        <w:rPr>
          <w:rFonts w:ascii="Times New Roman" w:hAnsi="Times New Roman" w:cs="Times New Roman"/>
          <w:b/>
          <w:bCs/>
          <w:color w:val="000000" w:themeColor="text1"/>
          <w:sz w:val="28"/>
          <w:szCs w:val="28"/>
          <w:lang w:val="en-US"/>
        </w:rPr>
        <w:t>.</w:t>
      </w:r>
      <w:r w:rsidRPr="00240CA6">
        <w:rPr>
          <w:rFonts w:ascii="Times New Roman" w:hAnsi="Times New Roman" w:cs="Times New Roman"/>
          <w:b/>
          <w:bCs/>
          <w:color w:val="000000" w:themeColor="text1"/>
          <w:sz w:val="28"/>
          <w:szCs w:val="28"/>
          <w:lang w:val="en-US"/>
        </w:rPr>
        <w:t xml:space="preserve"> </w:t>
      </w:r>
    </w:p>
    <w:p w:rsidR="00907383" w:rsidRPr="00240CA6" w:rsidRDefault="00F771A7" w:rsidP="00BD2880">
      <w:pPr>
        <w:tabs>
          <w:tab w:val="left" w:pos="851"/>
        </w:tabs>
        <w:suppressAutoHyphens w:val="0"/>
        <w:autoSpaceDE w:val="0"/>
        <w:autoSpaceDN w:val="0"/>
        <w:adjustRightInd w:val="0"/>
        <w:spacing w:after="0" w:line="360" w:lineRule="auto"/>
        <w:rPr>
          <w:rFonts w:ascii="Times New Roman" w:hAnsi="Times New Roman" w:cs="Times New Roman"/>
          <w:color w:val="000000" w:themeColor="text1"/>
          <w:sz w:val="28"/>
          <w:szCs w:val="28"/>
          <w:lang w:val="en-US"/>
        </w:rPr>
      </w:pPr>
      <w:r w:rsidRPr="00240CA6">
        <w:rPr>
          <w:rFonts w:ascii="Times New Roman" w:hAnsi="Times New Roman" w:cs="Times New Roman"/>
          <w:color w:val="000000" w:themeColor="text1"/>
          <w:sz w:val="28"/>
          <w:szCs w:val="28"/>
          <w:lang w:val="en-US"/>
        </w:rPr>
        <w:t>1</w:t>
      </w:r>
      <w:r w:rsidR="001A18CC" w:rsidRPr="00240CA6">
        <w:rPr>
          <w:rFonts w:ascii="Times New Roman" w:hAnsi="Times New Roman" w:cs="Times New Roman"/>
          <w:color w:val="000000" w:themeColor="text1"/>
          <w:sz w:val="28"/>
          <w:szCs w:val="28"/>
          <w:lang w:val="en-US"/>
        </w:rPr>
        <w:t>.</w:t>
      </w:r>
      <w:r w:rsidRPr="00240CA6">
        <w:rPr>
          <w:rFonts w:ascii="Times New Roman" w:hAnsi="Times New Roman" w:cs="Times New Roman"/>
          <w:color w:val="000000" w:themeColor="text1"/>
          <w:sz w:val="28"/>
          <w:szCs w:val="28"/>
          <w:lang w:val="en-US"/>
        </w:rPr>
        <w:t xml:space="preserve"> The Multicultural Festival is the town's main</w:t>
      </w:r>
      <w:r w:rsidR="00907383" w:rsidRPr="00240CA6">
        <w:rPr>
          <w:rFonts w:ascii="Times New Roman" w:hAnsi="Times New Roman" w:cs="Times New Roman"/>
          <w:color w:val="000000" w:themeColor="text1"/>
          <w:sz w:val="28"/>
          <w:szCs w:val="28"/>
          <w:lang w:val="en-US"/>
        </w:rPr>
        <w:t xml:space="preserve"> </w:t>
      </w:r>
      <w:r w:rsidRPr="00240CA6">
        <w:rPr>
          <w:rFonts w:ascii="Times New Roman" w:hAnsi="Times New Roman" w:cs="Times New Roman"/>
          <w:color w:val="000000" w:themeColor="text1"/>
          <w:sz w:val="28"/>
          <w:szCs w:val="28"/>
          <w:lang w:val="en-US"/>
        </w:rPr>
        <w:t>attraction.</w:t>
      </w:r>
      <w:r w:rsidRPr="00240CA6">
        <w:rPr>
          <w:rFonts w:ascii="Times New Roman" w:hAnsi="Times New Roman" w:cs="Times New Roman"/>
          <w:color w:val="000000" w:themeColor="text1"/>
          <w:sz w:val="28"/>
          <w:szCs w:val="28"/>
          <w:lang w:val="en-US"/>
        </w:rPr>
        <w:br/>
        <w:t>2</w:t>
      </w:r>
      <w:r w:rsidR="001A18CC" w:rsidRPr="00240CA6">
        <w:rPr>
          <w:rFonts w:ascii="Times New Roman" w:hAnsi="Times New Roman" w:cs="Times New Roman"/>
          <w:color w:val="000000" w:themeColor="text1"/>
          <w:sz w:val="28"/>
          <w:szCs w:val="28"/>
          <w:lang w:val="en-US"/>
        </w:rPr>
        <w:t>.</w:t>
      </w:r>
      <w:r w:rsidRPr="00240CA6">
        <w:rPr>
          <w:rFonts w:ascii="Times New Roman" w:hAnsi="Times New Roman" w:cs="Times New Roman"/>
          <w:color w:val="000000" w:themeColor="text1"/>
          <w:sz w:val="28"/>
          <w:szCs w:val="28"/>
          <w:lang w:val="en-US"/>
        </w:rPr>
        <w:t xml:space="preserve"> University students came up with the idea</w:t>
      </w:r>
      <w:r w:rsidR="00907383" w:rsidRPr="00240CA6">
        <w:rPr>
          <w:rFonts w:ascii="Times New Roman" w:hAnsi="Times New Roman" w:cs="Times New Roman"/>
          <w:color w:val="000000" w:themeColor="text1"/>
          <w:sz w:val="28"/>
          <w:szCs w:val="28"/>
          <w:lang w:val="en-US"/>
        </w:rPr>
        <w:t xml:space="preserve"> </w:t>
      </w:r>
      <w:r w:rsidRPr="00240CA6">
        <w:rPr>
          <w:rFonts w:ascii="Times New Roman" w:hAnsi="Times New Roman" w:cs="Times New Roman"/>
          <w:color w:val="000000" w:themeColor="text1"/>
          <w:sz w:val="28"/>
          <w:szCs w:val="28"/>
          <w:lang w:val="en-US"/>
        </w:rPr>
        <w:t>of the festival because they felt enriched by</w:t>
      </w:r>
      <w:r w:rsidR="006079C0" w:rsidRPr="00240CA6">
        <w:rPr>
          <w:rFonts w:ascii="Times New Roman" w:hAnsi="Times New Roman" w:cs="Times New Roman"/>
          <w:color w:val="000000" w:themeColor="text1"/>
          <w:sz w:val="28"/>
          <w:szCs w:val="28"/>
          <w:lang w:val="en-US"/>
        </w:rPr>
        <w:t xml:space="preserve"> </w:t>
      </w:r>
      <w:r w:rsidRPr="00240CA6">
        <w:rPr>
          <w:rFonts w:ascii="Times New Roman" w:hAnsi="Times New Roman" w:cs="Times New Roman"/>
          <w:color w:val="000000" w:themeColor="text1"/>
          <w:sz w:val="28"/>
          <w:szCs w:val="28"/>
          <w:lang w:val="en-US"/>
        </w:rPr>
        <w:t>contact with foreign students.</w:t>
      </w:r>
      <w:r w:rsidRPr="00240CA6">
        <w:rPr>
          <w:rFonts w:ascii="Times New Roman" w:hAnsi="Times New Roman" w:cs="Times New Roman"/>
          <w:color w:val="000000" w:themeColor="text1"/>
          <w:sz w:val="28"/>
          <w:szCs w:val="28"/>
          <w:lang w:val="en-US"/>
        </w:rPr>
        <w:br/>
        <w:t>3</w:t>
      </w:r>
      <w:r w:rsidR="001A18CC" w:rsidRPr="00240CA6">
        <w:rPr>
          <w:rFonts w:ascii="Times New Roman" w:hAnsi="Times New Roman" w:cs="Times New Roman"/>
          <w:color w:val="000000" w:themeColor="text1"/>
          <w:sz w:val="28"/>
          <w:szCs w:val="28"/>
          <w:lang w:val="en-US"/>
        </w:rPr>
        <w:t>.</w:t>
      </w:r>
      <w:r w:rsidRPr="00240CA6">
        <w:rPr>
          <w:rFonts w:ascii="Times New Roman" w:hAnsi="Times New Roman" w:cs="Times New Roman"/>
          <w:color w:val="000000" w:themeColor="text1"/>
          <w:sz w:val="28"/>
          <w:szCs w:val="28"/>
          <w:lang w:val="en-US"/>
        </w:rPr>
        <w:t xml:space="preserve"> </w:t>
      </w:r>
      <w:r w:rsidRPr="00240CA6">
        <w:rPr>
          <w:rFonts w:ascii="Times New Roman" w:hAnsi="Times New Roman" w:cs="Times New Roman"/>
          <w:iCs/>
          <w:color w:val="000000" w:themeColor="text1"/>
          <w:sz w:val="28"/>
          <w:szCs w:val="28"/>
          <w:lang w:val="en-US"/>
        </w:rPr>
        <w:t>Steve</w:t>
      </w:r>
      <w:r w:rsidRPr="00240CA6">
        <w:rPr>
          <w:rFonts w:ascii="Times New Roman" w:hAnsi="Times New Roman" w:cs="Times New Roman"/>
          <w:i/>
          <w:iCs/>
          <w:color w:val="000000" w:themeColor="text1"/>
          <w:sz w:val="28"/>
          <w:szCs w:val="28"/>
          <w:lang w:val="en-US"/>
        </w:rPr>
        <w:t xml:space="preserve"> </w:t>
      </w:r>
      <w:r w:rsidRPr="00240CA6">
        <w:rPr>
          <w:rFonts w:ascii="Times New Roman" w:hAnsi="Times New Roman" w:cs="Times New Roman"/>
          <w:color w:val="000000" w:themeColor="text1"/>
          <w:sz w:val="28"/>
          <w:szCs w:val="28"/>
          <w:lang w:val="en-US"/>
        </w:rPr>
        <w:t xml:space="preserve">mentions an </w:t>
      </w:r>
      <w:r w:rsidRPr="00240CA6">
        <w:rPr>
          <w:rFonts w:ascii="Times New Roman" w:hAnsi="Times New Roman" w:cs="Times New Roman"/>
          <w:iCs/>
          <w:color w:val="000000" w:themeColor="text1"/>
          <w:sz w:val="28"/>
          <w:szCs w:val="28"/>
          <w:lang w:val="en-US"/>
        </w:rPr>
        <w:t>event</w:t>
      </w:r>
      <w:r w:rsidRPr="00240CA6">
        <w:rPr>
          <w:rFonts w:ascii="Times New Roman" w:hAnsi="Times New Roman" w:cs="Times New Roman"/>
          <w:i/>
          <w:iCs/>
          <w:color w:val="000000" w:themeColor="text1"/>
          <w:sz w:val="28"/>
          <w:szCs w:val="28"/>
          <w:lang w:val="en-US"/>
        </w:rPr>
        <w:t xml:space="preserve"> </w:t>
      </w:r>
      <w:r w:rsidRPr="00240CA6">
        <w:rPr>
          <w:rFonts w:ascii="Times New Roman" w:hAnsi="Times New Roman" w:cs="Times New Roman"/>
          <w:color w:val="000000" w:themeColor="text1"/>
          <w:sz w:val="28"/>
          <w:szCs w:val="28"/>
          <w:lang w:val="en-US"/>
        </w:rPr>
        <w:t>at which participants</w:t>
      </w:r>
      <w:r w:rsidR="00907383" w:rsidRPr="00240CA6">
        <w:rPr>
          <w:rFonts w:ascii="Times New Roman" w:hAnsi="Times New Roman" w:cs="Times New Roman"/>
          <w:color w:val="000000" w:themeColor="text1"/>
          <w:sz w:val="28"/>
          <w:szCs w:val="28"/>
          <w:lang w:val="en-US"/>
        </w:rPr>
        <w:t xml:space="preserve"> </w:t>
      </w:r>
      <w:r w:rsidRPr="00240CA6">
        <w:rPr>
          <w:rFonts w:ascii="Times New Roman" w:hAnsi="Times New Roman" w:cs="Times New Roman"/>
          <w:color w:val="000000" w:themeColor="text1"/>
          <w:sz w:val="28"/>
          <w:szCs w:val="28"/>
          <w:lang w:val="en-US"/>
        </w:rPr>
        <w:t>will be able to learn to make traditional</w:t>
      </w:r>
      <w:r w:rsidR="006079C0" w:rsidRPr="00240CA6">
        <w:rPr>
          <w:rFonts w:ascii="Times New Roman" w:hAnsi="Times New Roman" w:cs="Times New Roman"/>
          <w:color w:val="000000" w:themeColor="text1"/>
          <w:sz w:val="28"/>
          <w:szCs w:val="28"/>
          <w:lang w:val="en-US"/>
        </w:rPr>
        <w:t xml:space="preserve"> </w:t>
      </w:r>
      <w:r w:rsidRPr="00240CA6">
        <w:rPr>
          <w:rFonts w:ascii="Times New Roman" w:hAnsi="Times New Roman" w:cs="Times New Roman"/>
          <w:color w:val="000000" w:themeColor="text1"/>
          <w:sz w:val="28"/>
          <w:szCs w:val="28"/>
          <w:lang w:val="en-US"/>
        </w:rPr>
        <w:t>costumes.</w:t>
      </w:r>
      <w:r w:rsidRPr="00240CA6">
        <w:rPr>
          <w:rFonts w:ascii="Times New Roman" w:hAnsi="Times New Roman" w:cs="Times New Roman"/>
          <w:color w:val="000000" w:themeColor="text1"/>
          <w:sz w:val="28"/>
          <w:szCs w:val="28"/>
          <w:lang w:val="en-US"/>
        </w:rPr>
        <w:br/>
        <w:t>4</w:t>
      </w:r>
      <w:r w:rsidR="001A18CC" w:rsidRPr="00240CA6">
        <w:rPr>
          <w:rFonts w:ascii="Times New Roman" w:hAnsi="Times New Roman" w:cs="Times New Roman"/>
          <w:color w:val="000000" w:themeColor="text1"/>
          <w:sz w:val="28"/>
          <w:szCs w:val="28"/>
          <w:lang w:val="en-US"/>
        </w:rPr>
        <w:t>.</w:t>
      </w:r>
      <w:r w:rsidRPr="00240CA6">
        <w:rPr>
          <w:rFonts w:ascii="Times New Roman" w:hAnsi="Times New Roman" w:cs="Times New Roman"/>
          <w:color w:val="000000" w:themeColor="text1"/>
          <w:sz w:val="28"/>
          <w:szCs w:val="28"/>
          <w:lang w:val="en-US"/>
        </w:rPr>
        <w:t xml:space="preserve"> There will be a lecture on multiculturalism in</w:t>
      </w:r>
      <w:r w:rsidR="00907383" w:rsidRPr="00240CA6">
        <w:rPr>
          <w:rFonts w:ascii="Times New Roman" w:hAnsi="Times New Roman" w:cs="Times New Roman"/>
          <w:color w:val="000000" w:themeColor="text1"/>
          <w:sz w:val="28"/>
          <w:szCs w:val="28"/>
          <w:lang w:val="en-US"/>
        </w:rPr>
        <w:t xml:space="preserve"> </w:t>
      </w:r>
      <w:r w:rsidRPr="00240CA6">
        <w:rPr>
          <w:rFonts w:ascii="Times New Roman" w:hAnsi="Times New Roman" w:cs="Times New Roman"/>
          <w:color w:val="000000" w:themeColor="text1"/>
          <w:sz w:val="28"/>
          <w:szCs w:val="28"/>
          <w:lang w:val="en-US"/>
        </w:rPr>
        <w:t>England during the festival.</w:t>
      </w:r>
      <w:r w:rsidRPr="00240CA6">
        <w:rPr>
          <w:rFonts w:ascii="Times New Roman" w:hAnsi="Times New Roman" w:cs="Times New Roman"/>
          <w:color w:val="000000" w:themeColor="text1"/>
          <w:sz w:val="28"/>
          <w:szCs w:val="28"/>
          <w:lang w:val="en-US"/>
        </w:rPr>
        <w:br/>
        <w:t>5</w:t>
      </w:r>
      <w:r w:rsidR="001A18CC" w:rsidRPr="00240CA6">
        <w:rPr>
          <w:rFonts w:ascii="Times New Roman" w:hAnsi="Times New Roman" w:cs="Times New Roman"/>
          <w:color w:val="000000" w:themeColor="text1"/>
          <w:sz w:val="28"/>
          <w:szCs w:val="28"/>
          <w:lang w:val="en-US"/>
        </w:rPr>
        <w:t xml:space="preserve">. The festival </w:t>
      </w:r>
      <w:r w:rsidRPr="00240CA6">
        <w:rPr>
          <w:rFonts w:ascii="Times New Roman" w:hAnsi="Times New Roman" w:cs="Times New Roman"/>
          <w:color w:val="000000" w:themeColor="text1"/>
          <w:sz w:val="28"/>
          <w:szCs w:val="28"/>
          <w:lang w:val="en-US"/>
        </w:rPr>
        <w:t>is</w:t>
      </w:r>
      <w:r w:rsidR="00907383" w:rsidRPr="00240CA6">
        <w:rPr>
          <w:rFonts w:ascii="Times New Roman" w:hAnsi="Times New Roman" w:cs="Times New Roman"/>
          <w:color w:val="000000" w:themeColor="text1"/>
          <w:sz w:val="28"/>
          <w:szCs w:val="28"/>
          <w:lang w:val="en-US"/>
        </w:rPr>
        <w:t xml:space="preserve"> </w:t>
      </w:r>
      <w:r w:rsidR="006079C0" w:rsidRPr="00240CA6">
        <w:rPr>
          <w:rFonts w:ascii="Times New Roman" w:hAnsi="Times New Roman" w:cs="Times New Roman"/>
          <w:color w:val="000000" w:themeColor="text1"/>
          <w:sz w:val="28"/>
          <w:szCs w:val="28"/>
          <w:lang w:val="en-US"/>
        </w:rPr>
        <w:t xml:space="preserve">partly </w:t>
      </w:r>
      <w:r w:rsidRPr="00240CA6">
        <w:rPr>
          <w:rFonts w:ascii="Times New Roman" w:hAnsi="Times New Roman" w:cs="Times New Roman"/>
          <w:color w:val="000000" w:themeColor="text1"/>
          <w:sz w:val="28"/>
          <w:szCs w:val="28"/>
          <w:lang w:val="en-US"/>
        </w:rPr>
        <w:t>financed by the local</w:t>
      </w:r>
      <w:r w:rsidR="00907383" w:rsidRPr="00240CA6">
        <w:rPr>
          <w:rFonts w:ascii="Times New Roman" w:hAnsi="Times New Roman" w:cs="Times New Roman"/>
          <w:color w:val="000000" w:themeColor="text1"/>
          <w:sz w:val="28"/>
          <w:szCs w:val="28"/>
          <w:lang w:val="en-US"/>
        </w:rPr>
        <w:t xml:space="preserve"> </w:t>
      </w:r>
      <w:r w:rsidRPr="00240CA6">
        <w:rPr>
          <w:rFonts w:ascii="Times New Roman" w:hAnsi="Times New Roman" w:cs="Times New Roman"/>
          <w:color w:val="000000" w:themeColor="text1"/>
          <w:sz w:val="28"/>
          <w:szCs w:val="28"/>
          <w:lang w:val="en-US"/>
        </w:rPr>
        <w:t>government.</w:t>
      </w:r>
      <w:r w:rsidRPr="00240CA6">
        <w:rPr>
          <w:rFonts w:ascii="Times New Roman" w:hAnsi="Times New Roman" w:cs="Times New Roman"/>
          <w:color w:val="000000" w:themeColor="text1"/>
          <w:sz w:val="28"/>
          <w:szCs w:val="28"/>
          <w:lang w:val="en-US"/>
        </w:rPr>
        <w:br/>
      </w:r>
    </w:p>
    <w:p w:rsidR="008D6E2A" w:rsidRPr="00907383" w:rsidRDefault="00B05407" w:rsidP="00907383">
      <w:pPr>
        <w:tabs>
          <w:tab w:val="left" w:pos="851"/>
        </w:tabs>
        <w:suppressAutoHyphens w:val="0"/>
        <w:autoSpaceDE w:val="0"/>
        <w:autoSpaceDN w:val="0"/>
        <w:adjustRightInd w:val="0"/>
        <w:spacing w:after="0" w:line="360" w:lineRule="auto"/>
        <w:rPr>
          <w:rFonts w:ascii="Times New Roman" w:hAnsi="Times New Roman" w:cs="Times New Roman"/>
          <w:b/>
          <w:bCs/>
          <w:sz w:val="28"/>
          <w:szCs w:val="28"/>
          <w:lang w:val="en-US" w:eastAsia="en-US"/>
        </w:rPr>
      </w:pPr>
      <w:r w:rsidRPr="00907383">
        <w:rPr>
          <w:rFonts w:ascii="Times New Roman" w:hAnsi="Times New Roman" w:cs="Times New Roman"/>
          <w:b/>
          <w:bCs/>
          <w:sz w:val="28"/>
          <w:szCs w:val="28"/>
          <w:lang w:val="en-US" w:eastAsia="en-US"/>
        </w:rPr>
        <w:t>Text 2</w:t>
      </w:r>
    </w:p>
    <w:p w:rsidR="001F731C" w:rsidRPr="00907383" w:rsidRDefault="001F731C" w:rsidP="001A18CC">
      <w:pPr>
        <w:tabs>
          <w:tab w:val="left" w:pos="851"/>
        </w:tabs>
        <w:suppressAutoHyphens w:val="0"/>
        <w:autoSpaceDE w:val="0"/>
        <w:autoSpaceDN w:val="0"/>
        <w:adjustRightInd w:val="0"/>
        <w:spacing w:after="0" w:line="360" w:lineRule="auto"/>
        <w:jc w:val="both"/>
        <w:rPr>
          <w:rStyle w:val="FontStyle12"/>
          <w:rFonts w:ascii="Times New Roman" w:hAnsi="Times New Roman" w:cs="Times New Roman"/>
          <w:b/>
          <w:sz w:val="28"/>
          <w:szCs w:val="28"/>
          <w:lang w:val="en-US" w:eastAsia="en-US"/>
        </w:rPr>
      </w:pPr>
      <w:r w:rsidRPr="00907383">
        <w:rPr>
          <w:rStyle w:val="FontStyle12"/>
          <w:rFonts w:ascii="Times New Roman" w:hAnsi="Times New Roman" w:cs="Times New Roman"/>
          <w:b/>
          <w:sz w:val="28"/>
          <w:szCs w:val="28"/>
          <w:lang w:val="en-US" w:eastAsia="en-US"/>
        </w:rPr>
        <w:t>You will hear five short extracts in which different people are talking about how they try to remember th</w:t>
      </w:r>
      <w:r w:rsidR="00907383">
        <w:rPr>
          <w:rStyle w:val="FontStyle12"/>
          <w:rFonts w:ascii="Times New Roman" w:hAnsi="Times New Roman" w:cs="Times New Roman"/>
          <w:b/>
          <w:sz w:val="28"/>
          <w:szCs w:val="28"/>
          <w:lang w:val="en-US" w:eastAsia="en-US"/>
        </w:rPr>
        <w:t>ing</w:t>
      </w:r>
      <w:r w:rsidRPr="00907383">
        <w:rPr>
          <w:rStyle w:val="FontStyle12"/>
          <w:rFonts w:ascii="Times New Roman" w:hAnsi="Times New Roman" w:cs="Times New Roman"/>
          <w:b/>
          <w:sz w:val="28"/>
          <w:szCs w:val="28"/>
          <w:lang w:val="en-US" w:eastAsia="en-US"/>
        </w:rPr>
        <w:t xml:space="preserve">s </w:t>
      </w:r>
      <w:r w:rsidR="00907383">
        <w:rPr>
          <w:rStyle w:val="FontStyle12"/>
          <w:rFonts w:ascii="Times New Roman" w:hAnsi="Times New Roman" w:cs="Times New Roman"/>
          <w:b/>
          <w:sz w:val="28"/>
          <w:szCs w:val="28"/>
          <w:lang w:val="en-US" w:eastAsia="en-US"/>
        </w:rPr>
        <w:t xml:space="preserve">when </w:t>
      </w:r>
      <w:r w:rsidRPr="00907383">
        <w:rPr>
          <w:rStyle w:val="FontStyle12"/>
          <w:rFonts w:ascii="Times New Roman" w:hAnsi="Times New Roman" w:cs="Times New Roman"/>
          <w:b/>
          <w:sz w:val="28"/>
          <w:szCs w:val="28"/>
          <w:lang w:val="en-US" w:eastAsia="en-US"/>
        </w:rPr>
        <w:t>they are studying for an exam.</w:t>
      </w:r>
      <w:r w:rsidR="006079C0">
        <w:rPr>
          <w:rStyle w:val="FontStyle12"/>
          <w:rFonts w:ascii="Times New Roman" w:hAnsi="Times New Roman" w:cs="Times New Roman"/>
          <w:b/>
          <w:sz w:val="28"/>
          <w:szCs w:val="28"/>
          <w:lang w:val="en-US" w:eastAsia="en-US"/>
        </w:rPr>
        <w:t xml:space="preserve"> You will hear </w:t>
      </w:r>
      <w:r w:rsidR="001A18CC">
        <w:rPr>
          <w:rStyle w:val="FontStyle12"/>
          <w:rFonts w:ascii="Times New Roman" w:hAnsi="Times New Roman" w:cs="Times New Roman"/>
          <w:b/>
          <w:sz w:val="28"/>
          <w:szCs w:val="28"/>
          <w:lang w:val="en-US" w:eastAsia="en-US"/>
        </w:rPr>
        <w:t>the text twice.</w:t>
      </w:r>
    </w:p>
    <w:p w:rsidR="001F731C" w:rsidRPr="00907383" w:rsidRDefault="00907383" w:rsidP="00EF186A">
      <w:pPr>
        <w:pStyle w:val="Style2"/>
        <w:widowControl/>
        <w:spacing w:line="360" w:lineRule="auto"/>
        <w:jc w:val="both"/>
        <w:rPr>
          <w:rStyle w:val="FontStyle11"/>
          <w:rFonts w:ascii="Times New Roman" w:hAnsi="Times New Roman" w:cs="Times New Roman"/>
          <w:b/>
          <w:sz w:val="28"/>
          <w:szCs w:val="28"/>
          <w:lang w:val="en-US" w:eastAsia="en-US"/>
        </w:rPr>
      </w:pPr>
      <w:r>
        <w:rPr>
          <w:rStyle w:val="FontStyle12"/>
          <w:rFonts w:ascii="Times New Roman" w:hAnsi="Times New Roman" w:cs="Times New Roman"/>
          <w:b/>
          <w:sz w:val="28"/>
          <w:szCs w:val="28"/>
          <w:lang w:val="en-US" w:eastAsia="en-US"/>
        </w:rPr>
        <w:t xml:space="preserve">For questions </w:t>
      </w:r>
      <w:r w:rsidR="001F731C" w:rsidRPr="00907383">
        <w:rPr>
          <w:rStyle w:val="FontStyle12"/>
          <w:rFonts w:ascii="Times New Roman" w:hAnsi="Times New Roman" w:cs="Times New Roman"/>
          <w:b/>
          <w:sz w:val="28"/>
          <w:szCs w:val="28"/>
          <w:lang w:val="en-US" w:eastAsia="en-US"/>
        </w:rPr>
        <w:t>6-</w:t>
      </w:r>
      <w:r>
        <w:rPr>
          <w:rStyle w:val="FontStyle12"/>
          <w:rFonts w:ascii="Times New Roman" w:hAnsi="Times New Roman" w:cs="Times New Roman"/>
          <w:b/>
          <w:sz w:val="28"/>
          <w:szCs w:val="28"/>
          <w:lang w:val="en-US" w:eastAsia="en-US"/>
        </w:rPr>
        <w:t>1</w:t>
      </w:r>
      <w:r w:rsidR="00EB42D1">
        <w:rPr>
          <w:rStyle w:val="FontStyle12"/>
          <w:rFonts w:ascii="Times New Roman" w:hAnsi="Times New Roman" w:cs="Times New Roman"/>
          <w:b/>
          <w:sz w:val="28"/>
          <w:szCs w:val="28"/>
          <w:lang w:val="en-US" w:eastAsia="en-US"/>
        </w:rPr>
        <w:t>0</w:t>
      </w:r>
      <w:r w:rsidR="001F731C" w:rsidRPr="00907383">
        <w:rPr>
          <w:rStyle w:val="FontStyle12"/>
          <w:rFonts w:ascii="Times New Roman" w:hAnsi="Times New Roman" w:cs="Times New Roman"/>
          <w:b/>
          <w:sz w:val="28"/>
          <w:szCs w:val="28"/>
          <w:lang w:val="en-US" w:eastAsia="en-US"/>
        </w:rPr>
        <w:t xml:space="preserve"> choose from the list </w:t>
      </w:r>
      <w:r w:rsidR="001F731C" w:rsidRPr="00907383">
        <w:rPr>
          <w:rStyle w:val="FontStyle11"/>
          <w:rFonts w:ascii="Times New Roman" w:hAnsi="Times New Roman" w:cs="Times New Roman"/>
          <w:b/>
          <w:sz w:val="28"/>
          <w:szCs w:val="28"/>
          <w:lang w:val="en-US" w:eastAsia="en-US"/>
        </w:rPr>
        <w:t>(A-</w:t>
      </w:r>
      <w:r w:rsidR="00EB42D1">
        <w:rPr>
          <w:rStyle w:val="FontStyle11"/>
          <w:rFonts w:ascii="Times New Roman" w:hAnsi="Times New Roman" w:cs="Times New Roman"/>
          <w:b/>
          <w:sz w:val="28"/>
          <w:szCs w:val="28"/>
          <w:lang w:val="en-US" w:eastAsia="en-US"/>
        </w:rPr>
        <w:t>F</w:t>
      </w:r>
      <w:r w:rsidR="001F731C" w:rsidRPr="00907383">
        <w:rPr>
          <w:rStyle w:val="FontStyle11"/>
          <w:rFonts w:ascii="Times New Roman" w:hAnsi="Times New Roman" w:cs="Times New Roman"/>
          <w:b/>
          <w:sz w:val="28"/>
          <w:szCs w:val="28"/>
          <w:lang w:val="en-US" w:eastAsia="en-US"/>
        </w:rPr>
        <w:t xml:space="preserve">) </w:t>
      </w:r>
      <w:r w:rsidR="001F731C" w:rsidRPr="00907383">
        <w:rPr>
          <w:rStyle w:val="FontStyle12"/>
          <w:rFonts w:ascii="Times New Roman" w:hAnsi="Times New Roman" w:cs="Times New Roman"/>
          <w:b/>
          <w:sz w:val="28"/>
          <w:szCs w:val="28"/>
          <w:lang w:val="en-US" w:eastAsia="en-US"/>
        </w:rPr>
        <w:t xml:space="preserve">which technique the speaker found most useful when </w:t>
      </w:r>
      <w:r w:rsidR="001F731C" w:rsidRPr="00907383">
        <w:rPr>
          <w:rStyle w:val="FontStyle11"/>
          <w:rFonts w:ascii="Times New Roman" w:hAnsi="Times New Roman" w:cs="Times New Roman"/>
          <w:b/>
          <w:sz w:val="28"/>
          <w:szCs w:val="28"/>
          <w:lang w:val="en-US" w:eastAsia="en-US"/>
        </w:rPr>
        <w:t xml:space="preserve">studying. </w:t>
      </w:r>
      <w:r w:rsidR="00170784">
        <w:rPr>
          <w:rStyle w:val="FontStyle11"/>
          <w:rFonts w:ascii="Times New Roman" w:hAnsi="Times New Roman" w:cs="Times New Roman"/>
          <w:b/>
          <w:sz w:val="28"/>
          <w:szCs w:val="28"/>
          <w:lang w:val="en-US" w:eastAsia="en-US"/>
        </w:rPr>
        <w:t xml:space="preserve">There is one extra </w:t>
      </w:r>
      <w:r w:rsidR="00263E0F">
        <w:rPr>
          <w:rStyle w:val="FontStyle11"/>
          <w:rFonts w:ascii="Times New Roman" w:hAnsi="Times New Roman" w:cs="Times New Roman"/>
          <w:b/>
          <w:sz w:val="28"/>
          <w:szCs w:val="28"/>
          <w:lang w:val="en-US" w:eastAsia="en-US"/>
        </w:rPr>
        <w:t>i</w:t>
      </w:r>
      <w:r w:rsidR="00170784">
        <w:rPr>
          <w:rStyle w:val="FontStyle11"/>
          <w:rFonts w:ascii="Times New Roman" w:hAnsi="Times New Roman" w:cs="Times New Roman"/>
          <w:b/>
          <w:sz w:val="28"/>
          <w:szCs w:val="28"/>
          <w:lang w:val="en-US" w:eastAsia="en-US"/>
        </w:rPr>
        <w:t>te</w:t>
      </w:r>
      <w:r w:rsidR="00263E0F">
        <w:rPr>
          <w:rStyle w:val="FontStyle11"/>
          <w:rFonts w:ascii="Times New Roman" w:hAnsi="Times New Roman" w:cs="Times New Roman"/>
          <w:b/>
          <w:sz w:val="28"/>
          <w:szCs w:val="28"/>
          <w:lang w:val="en-US" w:eastAsia="en-US"/>
        </w:rPr>
        <w:t>m</w:t>
      </w:r>
      <w:r w:rsidR="00170784">
        <w:rPr>
          <w:rStyle w:val="FontStyle11"/>
          <w:rFonts w:ascii="Times New Roman" w:hAnsi="Times New Roman" w:cs="Times New Roman"/>
          <w:b/>
          <w:sz w:val="28"/>
          <w:szCs w:val="28"/>
          <w:lang w:val="en-US" w:eastAsia="en-US"/>
        </w:rPr>
        <w:t>.</w:t>
      </w:r>
    </w:p>
    <w:p w:rsidR="001F731C" w:rsidRPr="00907383" w:rsidRDefault="001F731C" w:rsidP="00EF186A">
      <w:pPr>
        <w:pStyle w:val="Style3"/>
        <w:widowControl/>
        <w:spacing w:line="360" w:lineRule="auto"/>
        <w:ind w:firstLine="0"/>
        <w:jc w:val="both"/>
        <w:rPr>
          <w:rStyle w:val="FontStyle12"/>
          <w:rFonts w:ascii="Times New Roman" w:hAnsi="Times New Roman" w:cs="Times New Roman"/>
          <w:sz w:val="28"/>
          <w:szCs w:val="28"/>
          <w:lang w:val="en-US"/>
        </w:rPr>
      </w:pPr>
      <w:r w:rsidRPr="009F72C1">
        <w:rPr>
          <w:rStyle w:val="FontStyle11"/>
          <w:rFonts w:ascii="Times New Roman" w:hAnsi="Times New Roman" w:cs="Times New Roman"/>
          <w:b/>
          <w:sz w:val="28"/>
          <w:szCs w:val="28"/>
          <w:lang w:val="en-US" w:eastAsia="en-US"/>
        </w:rPr>
        <w:t>A</w:t>
      </w:r>
      <w:r w:rsidRPr="00907383">
        <w:rPr>
          <w:rStyle w:val="FontStyle11"/>
          <w:rFonts w:ascii="Times New Roman" w:hAnsi="Times New Roman" w:cs="Times New Roman"/>
          <w:sz w:val="28"/>
          <w:szCs w:val="28"/>
          <w:lang w:val="en-US" w:eastAsia="en-US"/>
        </w:rPr>
        <w:t xml:space="preserve"> </w:t>
      </w:r>
      <w:r w:rsidRPr="00907383">
        <w:rPr>
          <w:rStyle w:val="FontStyle12"/>
          <w:rFonts w:ascii="Times New Roman" w:hAnsi="Times New Roman" w:cs="Times New Roman"/>
          <w:sz w:val="28"/>
          <w:szCs w:val="28"/>
          <w:lang w:val="en-US" w:eastAsia="en-US"/>
        </w:rPr>
        <w:t xml:space="preserve">having a mental discussion with </w:t>
      </w:r>
      <w:r w:rsidR="00907383">
        <w:rPr>
          <w:rStyle w:val="FontStyle12"/>
          <w:rFonts w:ascii="Times New Roman" w:hAnsi="Times New Roman" w:cs="Times New Roman"/>
          <w:sz w:val="28"/>
          <w:szCs w:val="28"/>
          <w:lang w:val="en-US" w:eastAsia="en-US"/>
        </w:rPr>
        <w:t>themselves</w:t>
      </w:r>
    </w:p>
    <w:p w:rsidR="001F731C" w:rsidRPr="00907383" w:rsidRDefault="001F731C" w:rsidP="00EF186A">
      <w:pPr>
        <w:pStyle w:val="Style4"/>
        <w:widowControl/>
        <w:tabs>
          <w:tab w:val="left" w:leader="hyphen" w:pos="8080"/>
        </w:tabs>
        <w:spacing w:line="360" w:lineRule="auto"/>
        <w:jc w:val="both"/>
        <w:rPr>
          <w:rStyle w:val="FontStyle12"/>
          <w:rFonts w:ascii="Times New Roman" w:hAnsi="Times New Roman" w:cs="Times New Roman"/>
          <w:sz w:val="28"/>
          <w:szCs w:val="28"/>
          <w:lang w:val="en-US"/>
        </w:rPr>
      </w:pPr>
      <w:r w:rsidRPr="00907383">
        <w:rPr>
          <w:rStyle w:val="FontStyle13"/>
          <w:rFonts w:ascii="Times New Roman" w:hAnsi="Times New Roman" w:cs="Times New Roman"/>
          <w:sz w:val="28"/>
          <w:szCs w:val="28"/>
        </w:rPr>
        <w:t>В</w:t>
      </w:r>
      <w:r w:rsidRPr="00907383">
        <w:rPr>
          <w:rStyle w:val="FontStyle13"/>
          <w:rFonts w:ascii="Times New Roman" w:hAnsi="Times New Roman" w:cs="Times New Roman"/>
          <w:sz w:val="28"/>
          <w:szCs w:val="28"/>
          <w:lang w:val="en-US"/>
        </w:rPr>
        <w:t xml:space="preserve"> </w:t>
      </w:r>
      <w:r w:rsidRPr="00907383">
        <w:rPr>
          <w:rStyle w:val="FontStyle12"/>
          <w:rFonts w:ascii="Times New Roman" w:hAnsi="Times New Roman" w:cs="Times New Roman"/>
          <w:sz w:val="28"/>
          <w:szCs w:val="28"/>
          <w:lang w:val="en-US"/>
        </w:rPr>
        <w:t xml:space="preserve">testing </w:t>
      </w:r>
      <w:r w:rsidR="00907383" w:rsidRPr="00170784">
        <w:rPr>
          <w:rStyle w:val="FontStyle12"/>
          <w:rFonts w:ascii="Times New Roman" w:hAnsi="Times New Roman" w:cs="Times New Roman"/>
          <w:sz w:val="28"/>
          <w:szCs w:val="28"/>
          <w:lang w:val="en-US" w:eastAsia="en-US"/>
        </w:rPr>
        <w:t>themselves</w:t>
      </w:r>
      <w:r w:rsidR="00907383" w:rsidRPr="00170784">
        <w:rPr>
          <w:rStyle w:val="FontStyle12"/>
          <w:rFonts w:ascii="Times New Roman" w:hAnsi="Times New Roman" w:cs="Times New Roman"/>
          <w:sz w:val="28"/>
          <w:szCs w:val="28"/>
          <w:lang w:val="en-US"/>
        </w:rPr>
        <w:t xml:space="preserve"> </w:t>
      </w:r>
      <w:r w:rsidRPr="00907383">
        <w:rPr>
          <w:rStyle w:val="FontStyle12"/>
          <w:rFonts w:ascii="Times New Roman" w:hAnsi="Times New Roman" w:cs="Times New Roman"/>
          <w:sz w:val="28"/>
          <w:szCs w:val="28"/>
          <w:lang w:val="en-US"/>
        </w:rPr>
        <w:t>on chunks of written text</w:t>
      </w:r>
      <w:r w:rsidR="00676962">
        <w:rPr>
          <w:rStyle w:val="FontStyle12"/>
          <w:rFonts w:ascii="Times New Roman" w:hAnsi="Times New Roman" w:cs="Times New Roman"/>
          <w:sz w:val="28"/>
          <w:szCs w:val="28"/>
          <w:lang w:val="en-US"/>
        </w:rPr>
        <w:t xml:space="preserve">                   </w:t>
      </w:r>
      <w:r w:rsidR="00170784">
        <w:rPr>
          <w:rStyle w:val="FontStyle12"/>
          <w:rFonts w:ascii="Times New Roman" w:hAnsi="Times New Roman" w:cs="Times New Roman"/>
          <w:sz w:val="28"/>
          <w:szCs w:val="28"/>
          <w:lang w:val="en-US"/>
        </w:rPr>
        <w:t xml:space="preserve">                      </w:t>
      </w:r>
      <w:r w:rsidRPr="00907383">
        <w:rPr>
          <w:rStyle w:val="FontStyle13"/>
          <w:rFonts w:ascii="Times New Roman" w:hAnsi="Times New Roman" w:cs="Times New Roman"/>
          <w:sz w:val="28"/>
          <w:szCs w:val="28"/>
          <w:lang w:val="en-US"/>
        </w:rPr>
        <w:t xml:space="preserve">6 </w:t>
      </w:r>
      <w:r w:rsidR="0092672B">
        <w:rPr>
          <w:rStyle w:val="FontStyle12"/>
          <w:rFonts w:ascii="Times New Roman" w:hAnsi="Times New Roman" w:cs="Times New Roman"/>
          <w:sz w:val="28"/>
          <w:szCs w:val="28"/>
          <w:lang w:val="en-US"/>
        </w:rPr>
        <w:t>Speaker 1</w:t>
      </w:r>
    </w:p>
    <w:p w:rsidR="001F731C" w:rsidRPr="00907383" w:rsidRDefault="00BD2880" w:rsidP="00EF186A">
      <w:pPr>
        <w:pStyle w:val="Style4"/>
        <w:widowControl/>
        <w:tabs>
          <w:tab w:val="left" w:leader="hyphen" w:pos="8080"/>
        </w:tabs>
        <w:spacing w:line="360" w:lineRule="auto"/>
        <w:jc w:val="both"/>
        <w:rPr>
          <w:rStyle w:val="FontStyle12"/>
          <w:rFonts w:ascii="Times New Roman" w:hAnsi="Times New Roman" w:cs="Times New Roman"/>
          <w:sz w:val="28"/>
          <w:szCs w:val="28"/>
          <w:lang w:val="en-US"/>
        </w:rPr>
      </w:pPr>
      <w:r>
        <w:rPr>
          <w:rStyle w:val="FontStyle13"/>
          <w:rFonts w:ascii="Times New Roman" w:hAnsi="Times New Roman" w:cs="Times New Roman"/>
          <w:sz w:val="28"/>
          <w:szCs w:val="28"/>
          <w:lang w:val="en-US" w:eastAsia="en-US"/>
        </w:rPr>
        <w:lastRenderedPageBreak/>
        <w:t>C</w:t>
      </w:r>
      <w:r w:rsidRPr="00BD2880">
        <w:rPr>
          <w:rStyle w:val="FontStyle13"/>
          <w:rFonts w:ascii="Times New Roman" w:hAnsi="Times New Roman" w:cs="Times New Roman"/>
          <w:sz w:val="28"/>
          <w:szCs w:val="28"/>
          <w:lang w:val="en-US" w:eastAsia="en-US"/>
        </w:rPr>
        <w:t xml:space="preserve"> </w:t>
      </w:r>
      <w:r w:rsidR="00170784" w:rsidRPr="00170784">
        <w:rPr>
          <w:rStyle w:val="FontStyle12"/>
          <w:rFonts w:ascii="Times New Roman" w:hAnsi="Times New Roman" w:cs="Times New Roman"/>
          <w:sz w:val="28"/>
          <w:szCs w:val="28"/>
          <w:lang w:val="en-US" w:eastAsia="en-US"/>
        </w:rPr>
        <w:t>creating mental images of what they wanted to learn</w:t>
      </w:r>
      <w:r w:rsidR="00676962">
        <w:rPr>
          <w:rStyle w:val="FontStyle12"/>
          <w:rFonts w:ascii="Times New Roman" w:hAnsi="Times New Roman" w:cs="Times New Roman"/>
          <w:i/>
          <w:sz w:val="28"/>
          <w:szCs w:val="28"/>
          <w:lang w:val="en-US"/>
        </w:rPr>
        <w:t xml:space="preserve">   </w:t>
      </w:r>
      <w:r w:rsidR="00170784">
        <w:rPr>
          <w:rStyle w:val="FontStyle12"/>
          <w:rFonts w:ascii="Times New Roman" w:hAnsi="Times New Roman" w:cs="Times New Roman"/>
          <w:i/>
          <w:sz w:val="28"/>
          <w:szCs w:val="28"/>
          <w:lang w:val="en-US"/>
        </w:rPr>
        <w:t xml:space="preserve">                       </w:t>
      </w:r>
      <w:r w:rsidR="00676962">
        <w:rPr>
          <w:rStyle w:val="FontStyle12"/>
          <w:rFonts w:ascii="Times New Roman" w:hAnsi="Times New Roman" w:cs="Times New Roman"/>
          <w:i/>
          <w:sz w:val="28"/>
          <w:szCs w:val="28"/>
          <w:lang w:val="en-US"/>
        </w:rPr>
        <w:t xml:space="preserve"> </w:t>
      </w:r>
      <w:r w:rsidR="001F731C" w:rsidRPr="002513E0">
        <w:rPr>
          <w:rStyle w:val="FontStyle13"/>
          <w:rFonts w:ascii="Times New Roman" w:hAnsi="Times New Roman" w:cs="Times New Roman"/>
          <w:b w:val="0"/>
          <w:sz w:val="28"/>
          <w:szCs w:val="28"/>
          <w:lang w:val="en-US"/>
        </w:rPr>
        <w:t>7</w:t>
      </w:r>
      <w:r w:rsidR="001F731C" w:rsidRPr="00907383">
        <w:rPr>
          <w:rStyle w:val="FontStyle13"/>
          <w:rFonts w:ascii="Times New Roman" w:hAnsi="Times New Roman" w:cs="Times New Roman"/>
          <w:sz w:val="28"/>
          <w:szCs w:val="28"/>
          <w:lang w:val="en-US"/>
        </w:rPr>
        <w:t xml:space="preserve"> </w:t>
      </w:r>
      <w:r w:rsidR="0092672B">
        <w:rPr>
          <w:rStyle w:val="FontStyle12"/>
          <w:rFonts w:ascii="Times New Roman" w:hAnsi="Times New Roman" w:cs="Times New Roman"/>
          <w:sz w:val="28"/>
          <w:szCs w:val="28"/>
          <w:lang w:val="en-US"/>
        </w:rPr>
        <w:t>Speaker 2</w:t>
      </w:r>
    </w:p>
    <w:p w:rsidR="001F731C" w:rsidRPr="00907383" w:rsidRDefault="00170784" w:rsidP="00EF186A">
      <w:pPr>
        <w:pStyle w:val="Style4"/>
        <w:widowControl/>
        <w:tabs>
          <w:tab w:val="left" w:leader="hyphen" w:pos="8080"/>
        </w:tabs>
        <w:spacing w:line="360" w:lineRule="auto"/>
        <w:jc w:val="both"/>
        <w:rPr>
          <w:rStyle w:val="FontStyle12"/>
          <w:rFonts w:ascii="Times New Roman" w:hAnsi="Times New Roman" w:cs="Times New Roman"/>
          <w:sz w:val="28"/>
          <w:szCs w:val="28"/>
          <w:lang w:val="en-US" w:eastAsia="en-US"/>
        </w:rPr>
      </w:pPr>
      <w:r>
        <w:rPr>
          <w:rStyle w:val="FontStyle13"/>
          <w:rFonts w:ascii="Times New Roman" w:hAnsi="Times New Roman" w:cs="Times New Roman"/>
          <w:sz w:val="28"/>
          <w:szCs w:val="28"/>
          <w:lang w:val="en-US" w:eastAsia="en-US"/>
        </w:rPr>
        <w:t xml:space="preserve">D </w:t>
      </w:r>
      <w:r w:rsidRPr="00170784">
        <w:rPr>
          <w:rStyle w:val="FontStyle12"/>
          <w:rFonts w:ascii="Times New Roman" w:hAnsi="Times New Roman" w:cs="Times New Roman"/>
          <w:sz w:val="28"/>
          <w:szCs w:val="28"/>
          <w:lang w:val="en-US" w:eastAsia="en-US"/>
        </w:rPr>
        <w:t>writing things down and referring to them whenever possible</w:t>
      </w:r>
      <w:r w:rsidR="00676962" w:rsidRPr="00170784">
        <w:rPr>
          <w:rStyle w:val="FontStyle12"/>
          <w:rFonts w:ascii="Times New Roman" w:hAnsi="Times New Roman" w:cs="Times New Roman"/>
          <w:sz w:val="28"/>
          <w:szCs w:val="28"/>
          <w:lang w:val="en-US" w:eastAsia="en-US"/>
        </w:rPr>
        <w:t xml:space="preserve"> </w:t>
      </w:r>
      <w:r>
        <w:rPr>
          <w:rStyle w:val="FontStyle12"/>
          <w:rFonts w:ascii="Times New Roman" w:hAnsi="Times New Roman" w:cs="Times New Roman"/>
          <w:sz w:val="28"/>
          <w:szCs w:val="28"/>
          <w:lang w:val="en-US" w:eastAsia="en-US"/>
        </w:rPr>
        <w:t xml:space="preserve">            </w:t>
      </w:r>
      <w:r w:rsidR="001F731C" w:rsidRPr="00907383">
        <w:rPr>
          <w:rStyle w:val="FontStyle13"/>
          <w:rFonts w:ascii="Times New Roman" w:hAnsi="Times New Roman" w:cs="Times New Roman"/>
          <w:sz w:val="28"/>
          <w:szCs w:val="28"/>
          <w:lang w:val="en-US" w:eastAsia="en-US"/>
        </w:rPr>
        <w:t xml:space="preserve">8 </w:t>
      </w:r>
      <w:r w:rsidR="0092672B">
        <w:rPr>
          <w:rStyle w:val="FontStyle12"/>
          <w:rFonts w:ascii="Times New Roman" w:hAnsi="Times New Roman" w:cs="Times New Roman"/>
          <w:sz w:val="28"/>
          <w:szCs w:val="28"/>
          <w:lang w:val="en-US" w:eastAsia="en-US"/>
        </w:rPr>
        <w:t>Speaker 3</w:t>
      </w:r>
    </w:p>
    <w:p w:rsidR="001F731C" w:rsidRPr="00907383" w:rsidRDefault="00170784" w:rsidP="00EF186A">
      <w:pPr>
        <w:pStyle w:val="Style4"/>
        <w:widowControl/>
        <w:tabs>
          <w:tab w:val="left" w:leader="hyphen" w:pos="8080"/>
        </w:tabs>
        <w:spacing w:line="360" w:lineRule="auto"/>
        <w:jc w:val="both"/>
        <w:rPr>
          <w:rStyle w:val="FontStyle12"/>
          <w:rFonts w:ascii="Times New Roman" w:hAnsi="Times New Roman" w:cs="Times New Roman"/>
          <w:sz w:val="28"/>
          <w:szCs w:val="28"/>
          <w:lang w:val="en-US" w:eastAsia="en-US"/>
        </w:rPr>
      </w:pPr>
      <w:r>
        <w:rPr>
          <w:rStyle w:val="FontStyle13"/>
          <w:rFonts w:ascii="Times New Roman" w:hAnsi="Times New Roman" w:cs="Times New Roman"/>
          <w:sz w:val="28"/>
          <w:szCs w:val="28"/>
          <w:lang w:val="en-US" w:eastAsia="en-US"/>
        </w:rPr>
        <w:t>E</w:t>
      </w:r>
      <w:r w:rsidR="00BD2880" w:rsidRPr="00BD2880">
        <w:rPr>
          <w:rStyle w:val="FontStyle13"/>
          <w:rFonts w:ascii="Times New Roman" w:hAnsi="Times New Roman" w:cs="Times New Roman"/>
          <w:sz w:val="28"/>
          <w:szCs w:val="28"/>
          <w:lang w:val="en-US" w:eastAsia="en-US"/>
        </w:rPr>
        <w:t xml:space="preserve"> </w:t>
      </w:r>
      <w:r w:rsidRPr="00170784">
        <w:rPr>
          <w:rStyle w:val="FontStyle12"/>
          <w:rFonts w:ascii="Times New Roman" w:hAnsi="Times New Roman" w:cs="Times New Roman"/>
          <w:sz w:val="28"/>
          <w:szCs w:val="28"/>
          <w:lang w:val="en-US" w:eastAsia="en-US"/>
        </w:rPr>
        <w:t>linking ideas and concepts on paper</w:t>
      </w:r>
      <w:r w:rsidR="001F731C" w:rsidRPr="00170784">
        <w:rPr>
          <w:rStyle w:val="FontStyle12"/>
          <w:rFonts w:ascii="Times New Roman" w:hAnsi="Times New Roman" w:cs="Times New Roman"/>
          <w:sz w:val="28"/>
          <w:szCs w:val="28"/>
          <w:lang w:val="en-US" w:eastAsia="en-US"/>
        </w:rPr>
        <w:t xml:space="preserve"> </w:t>
      </w:r>
      <w:r w:rsidR="001F731C" w:rsidRPr="00907383">
        <w:rPr>
          <w:rStyle w:val="FontStyle12"/>
          <w:rFonts w:ascii="Times New Roman" w:hAnsi="Times New Roman" w:cs="Times New Roman"/>
          <w:sz w:val="28"/>
          <w:szCs w:val="28"/>
          <w:lang w:val="en-US" w:eastAsia="en-US"/>
        </w:rPr>
        <w:t xml:space="preserve">               </w:t>
      </w:r>
      <w:r w:rsidR="009F72C1">
        <w:rPr>
          <w:rStyle w:val="FontStyle12"/>
          <w:rFonts w:ascii="Times New Roman" w:hAnsi="Times New Roman" w:cs="Times New Roman"/>
          <w:sz w:val="28"/>
          <w:szCs w:val="28"/>
          <w:lang w:val="en-US" w:eastAsia="en-US"/>
        </w:rPr>
        <w:t xml:space="preserve">                                    </w:t>
      </w:r>
      <w:r w:rsidR="001F731C" w:rsidRPr="00907383">
        <w:rPr>
          <w:rStyle w:val="FontStyle12"/>
          <w:rFonts w:ascii="Times New Roman" w:hAnsi="Times New Roman" w:cs="Times New Roman"/>
          <w:sz w:val="28"/>
          <w:szCs w:val="28"/>
          <w:lang w:val="en-US" w:eastAsia="en-US"/>
        </w:rPr>
        <w:t xml:space="preserve"> </w:t>
      </w:r>
      <w:r w:rsidR="001F731C" w:rsidRPr="00907383">
        <w:rPr>
          <w:rStyle w:val="FontStyle13"/>
          <w:rFonts w:ascii="Times New Roman" w:hAnsi="Times New Roman" w:cs="Times New Roman"/>
          <w:sz w:val="28"/>
          <w:szCs w:val="28"/>
          <w:lang w:val="en-US" w:eastAsia="en-US"/>
        </w:rPr>
        <w:t xml:space="preserve">9 </w:t>
      </w:r>
      <w:r w:rsidR="0092672B">
        <w:rPr>
          <w:rStyle w:val="FontStyle12"/>
          <w:rFonts w:ascii="Times New Roman" w:hAnsi="Times New Roman" w:cs="Times New Roman"/>
          <w:sz w:val="28"/>
          <w:szCs w:val="28"/>
          <w:lang w:val="en-US" w:eastAsia="en-US"/>
        </w:rPr>
        <w:t>Speaker 4</w:t>
      </w:r>
    </w:p>
    <w:p w:rsidR="001F731C" w:rsidRPr="00907383" w:rsidRDefault="009F72C1" w:rsidP="00EF186A">
      <w:pPr>
        <w:pStyle w:val="Style4"/>
        <w:widowControl/>
        <w:tabs>
          <w:tab w:val="left" w:leader="hyphen" w:pos="7513"/>
          <w:tab w:val="left" w:pos="9639"/>
        </w:tabs>
        <w:spacing w:line="360" w:lineRule="auto"/>
        <w:ind w:right="426"/>
        <w:jc w:val="both"/>
        <w:rPr>
          <w:rStyle w:val="FontStyle12"/>
          <w:rFonts w:ascii="Times New Roman" w:hAnsi="Times New Roman" w:cs="Times New Roman"/>
          <w:sz w:val="28"/>
          <w:szCs w:val="28"/>
          <w:lang w:val="en-US" w:eastAsia="en-US"/>
        </w:rPr>
      </w:pPr>
      <w:r>
        <w:rPr>
          <w:rStyle w:val="FontStyle13"/>
          <w:rFonts w:ascii="Times New Roman" w:hAnsi="Times New Roman" w:cs="Times New Roman"/>
          <w:sz w:val="28"/>
          <w:szCs w:val="28"/>
          <w:lang w:val="en-US" w:eastAsia="en-US"/>
        </w:rPr>
        <w:t>F</w:t>
      </w:r>
      <w:r w:rsidR="00BD2880" w:rsidRPr="00BD2880">
        <w:rPr>
          <w:rStyle w:val="FontStyle13"/>
          <w:rFonts w:ascii="Times New Roman" w:hAnsi="Times New Roman" w:cs="Times New Roman"/>
          <w:sz w:val="28"/>
          <w:szCs w:val="28"/>
          <w:lang w:val="en-US" w:eastAsia="en-US"/>
        </w:rPr>
        <w:t xml:space="preserve"> </w:t>
      </w:r>
      <w:r>
        <w:rPr>
          <w:rStyle w:val="FontStyle12"/>
          <w:rFonts w:ascii="Times New Roman" w:hAnsi="Times New Roman" w:cs="Times New Roman"/>
          <w:sz w:val="28"/>
          <w:szCs w:val="28"/>
          <w:lang w:val="en-US" w:eastAsia="en-US"/>
        </w:rPr>
        <w:t>repeating prepared speeches many times</w:t>
      </w:r>
      <w:r w:rsidR="00676962">
        <w:rPr>
          <w:rStyle w:val="FontStyle12"/>
          <w:rFonts w:ascii="Times New Roman" w:hAnsi="Times New Roman" w:cs="Times New Roman"/>
          <w:sz w:val="28"/>
          <w:szCs w:val="28"/>
          <w:lang w:val="en-US" w:eastAsia="en-US"/>
        </w:rPr>
        <w:t xml:space="preserve">  </w:t>
      </w:r>
      <w:r>
        <w:rPr>
          <w:rStyle w:val="FontStyle12"/>
          <w:rFonts w:ascii="Times New Roman" w:hAnsi="Times New Roman" w:cs="Times New Roman"/>
          <w:sz w:val="28"/>
          <w:szCs w:val="28"/>
          <w:lang w:val="en-US" w:eastAsia="en-US"/>
        </w:rPr>
        <w:t xml:space="preserve">     </w:t>
      </w:r>
      <w:r w:rsidR="0092672B">
        <w:rPr>
          <w:rStyle w:val="FontStyle12"/>
          <w:rFonts w:ascii="Times New Roman" w:hAnsi="Times New Roman" w:cs="Times New Roman"/>
          <w:sz w:val="28"/>
          <w:szCs w:val="28"/>
          <w:lang w:val="en-US" w:eastAsia="en-US"/>
        </w:rPr>
        <w:t xml:space="preserve">                               </w:t>
      </w:r>
      <w:r w:rsidR="00BD2880" w:rsidRPr="00BD2880">
        <w:rPr>
          <w:rStyle w:val="FontStyle12"/>
          <w:rFonts w:ascii="Times New Roman" w:hAnsi="Times New Roman" w:cs="Times New Roman"/>
          <w:sz w:val="28"/>
          <w:szCs w:val="28"/>
          <w:lang w:val="en-US" w:eastAsia="en-US"/>
        </w:rPr>
        <w:t xml:space="preserve">      </w:t>
      </w:r>
      <w:r w:rsidR="00EF186A" w:rsidRPr="00EF186A">
        <w:rPr>
          <w:rStyle w:val="FontStyle12"/>
          <w:rFonts w:ascii="Times New Roman" w:hAnsi="Times New Roman" w:cs="Times New Roman"/>
          <w:sz w:val="28"/>
          <w:szCs w:val="28"/>
          <w:lang w:val="en-US" w:eastAsia="en-US"/>
        </w:rPr>
        <w:t xml:space="preserve">     </w:t>
      </w:r>
      <w:r w:rsidR="001F731C" w:rsidRPr="00907383">
        <w:rPr>
          <w:rStyle w:val="FontStyle12"/>
          <w:rFonts w:ascii="Times New Roman" w:hAnsi="Times New Roman" w:cs="Times New Roman"/>
          <w:sz w:val="28"/>
          <w:szCs w:val="28"/>
          <w:lang w:val="en-US" w:eastAsia="en-US"/>
        </w:rPr>
        <w:t>1</w:t>
      </w:r>
      <w:r w:rsidR="001F731C" w:rsidRPr="00907383">
        <w:rPr>
          <w:rStyle w:val="FontStyle13"/>
          <w:rFonts w:ascii="Times New Roman" w:hAnsi="Times New Roman" w:cs="Times New Roman"/>
          <w:sz w:val="28"/>
          <w:szCs w:val="28"/>
          <w:lang w:val="en-US" w:eastAsia="en-US"/>
        </w:rPr>
        <w:t xml:space="preserve">0 </w:t>
      </w:r>
      <w:r w:rsidR="001F731C" w:rsidRPr="00907383">
        <w:rPr>
          <w:rStyle w:val="FontStyle12"/>
          <w:rFonts w:ascii="Times New Roman" w:hAnsi="Times New Roman" w:cs="Times New Roman"/>
          <w:sz w:val="28"/>
          <w:szCs w:val="28"/>
          <w:lang w:val="en-US" w:eastAsia="en-US"/>
        </w:rPr>
        <w:t>Speaker 5</w:t>
      </w:r>
    </w:p>
    <w:p w:rsidR="00861D8A" w:rsidRDefault="00861D8A" w:rsidP="00861D8A">
      <w:pPr>
        <w:tabs>
          <w:tab w:val="left" w:pos="851"/>
        </w:tabs>
        <w:suppressAutoHyphens w:val="0"/>
        <w:jc w:val="center"/>
        <w:rPr>
          <w:rFonts w:ascii="Times New Roman" w:hAnsi="Times New Roman" w:cs="Times New Roman"/>
          <w:b/>
          <w:sz w:val="28"/>
          <w:szCs w:val="28"/>
          <w:lang w:val="en-US" w:eastAsia="en-US"/>
        </w:rPr>
      </w:pPr>
      <w:r>
        <w:rPr>
          <w:rFonts w:ascii="Times New Roman" w:hAnsi="Times New Roman" w:cs="Times New Roman"/>
          <w:b/>
          <w:sz w:val="28"/>
          <w:szCs w:val="28"/>
          <w:lang w:val="en-US" w:eastAsia="en-US"/>
        </w:rPr>
        <w:t>Transfer your answers to the answer sheet!</w:t>
      </w:r>
    </w:p>
    <w:p w:rsidR="001F01C3" w:rsidRPr="001F01C3" w:rsidRDefault="001F01C3" w:rsidP="001378E7">
      <w:pPr>
        <w:tabs>
          <w:tab w:val="left" w:pos="851"/>
        </w:tabs>
        <w:suppressAutoHyphens w:val="0"/>
        <w:spacing w:after="0" w:line="360" w:lineRule="auto"/>
        <w:jc w:val="center"/>
        <w:rPr>
          <w:rFonts w:ascii="Times New Roman" w:hAnsi="Times New Roman" w:cs="Times New Roman"/>
          <w:b/>
          <w:sz w:val="28"/>
          <w:szCs w:val="28"/>
          <w:lang w:val="en-US" w:eastAsia="en-US"/>
        </w:rPr>
      </w:pPr>
      <w:r w:rsidRPr="001F01C3">
        <w:rPr>
          <w:rFonts w:ascii="Times New Roman" w:hAnsi="Times New Roman" w:cs="Times New Roman"/>
          <w:b/>
          <w:sz w:val="28"/>
          <w:szCs w:val="28"/>
          <w:lang w:val="en-US" w:eastAsia="en-US"/>
        </w:rPr>
        <w:t>READING</w:t>
      </w:r>
    </w:p>
    <w:p w:rsidR="00B93EB6" w:rsidRDefault="001F01C3" w:rsidP="001378E7">
      <w:pPr>
        <w:tabs>
          <w:tab w:val="left" w:pos="851"/>
        </w:tabs>
        <w:suppressAutoHyphens w:val="0"/>
        <w:spacing w:after="0" w:line="360" w:lineRule="auto"/>
        <w:jc w:val="center"/>
        <w:rPr>
          <w:rFonts w:ascii="Times New Roman" w:hAnsi="Times New Roman" w:cs="Times New Roman"/>
          <w:b/>
          <w:sz w:val="28"/>
          <w:szCs w:val="28"/>
          <w:lang w:val="en-US" w:eastAsia="en-US"/>
        </w:rPr>
      </w:pPr>
      <w:r w:rsidRPr="001F01C3">
        <w:rPr>
          <w:rFonts w:ascii="Times New Roman" w:hAnsi="Times New Roman" w:cs="Times New Roman"/>
          <w:b/>
          <w:sz w:val="28"/>
          <w:szCs w:val="28"/>
          <w:lang w:val="en-US" w:eastAsia="en-US"/>
        </w:rPr>
        <w:t xml:space="preserve">Time: </w:t>
      </w:r>
      <w:r w:rsidR="00300AF4">
        <w:rPr>
          <w:rFonts w:ascii="Times New Roman" w:hAnsi="Times New Roman" w:cs="Times New Roman"/>
          <w:b/>
          <w:sz w:val="28"/>
          <w:szCs w:val="28"/>
          <w:lang w:val="en-US" w:eastAsia="en-US"/>
        </w:rPr>
        <w:t>2</w:t>
      </w:r>
      <w:r w:rsidRPr="001F01C3">
        <w:rPr>
          <w:rFonts w:ascii="Times New Roman" w:hAnsi="Times New Roman" w:cs="Times New Roman"/>
          <w:b/>
          <w:sz w:val="28"/>
          <w:szCs w:val="28"/>
          <w:lang w:val="en-US" w:eastAsia="en-US"/>
        </w:rPr>
        <w:t>0 minutes</w:t>
      </w:r>
    </w:p>
    <w:p w:rsidR="000B1F28" w:rsidRDefault="000B1F28" w:rsidP="001378E7">
      <w:pPr>
        <w:tabs>
          <w:tab w:val="left" w:pos="851"/>
        </w:tabs>
        <w:suppressAutoHyphens w:val="0"/>
        <w:rPr>
          <w:b/>
          <w:bCs/>
          <w:color w:val="6F6D6F"/>
          <w:sz w:val="18"/>
          <w:szCs w:val="18"/>
          <w:lang w:val="en-US"/>
        </w:rPr>
      </w:pPr>
      <w:r>
        <w:rPr>
          <w:rFonts w:ascii="Times New Roman" w:hAnsi="Times New Roman" w:cs="Times New Roman"/>
          <w:b/>
          <w:sz w:val="28"/>
          <w:szCs w:val="28"/>
          <w:lang w:val="en-US" w:eastAsia="en-US"/>
        </w:rPr>
        <w:t>Read the text and choose the correct answers A,</w:t>
      </w:r>
      <w:r w:rsidR="0092672B" w:rsidRPr="0092672B">
        <w:rPr>
          <w:rFonts w:ascii="Times New Roman" w:hAnsi="Times New Roman" w:cs="Times New Roman"/>
          <w:b/>
          <w:sz w:val="28"/>
          <w:szCs w:val="28"/>
          <w:lang w:val="en-US" w:eastAsia="en-US"/>
        </w:rPr>
        <w:t xml:space="preserve"> </w:t>
      </w:r>
      <w:r>
        <w:rPr>
          <w:rFonts w:ascii="Times New Roman" w:hAnsi="Times New Roman" w:cs="Times New Roman"/>
          <w:b/>
          <w:sz w:val="28"/>
          <w:szCs w:val="28"/>
          <w:lang w:val="en-US" w:eastAsia="en-US"/>
        </w:rPr>
        <w:t>B or C</w:t>
      </w:r>
      <w:r w:rsidR="001378E7">
        <w:rPr>
          <w:rFonts w:ascii="Times New Roman" w:hAnsi="Times New Roman" w:cs="Times New Roman"/>
          <w:b/>
          <w:sz w:val="28"/>
          <w:szCs w:val="28"/>
          <w:lang w:val="en-US" w:eastAsia="en-US"/>
        </w:rPr>
        <w:t>.</w:t>
      </w:r>
    </w:p>
    <w:p w:rsidR="002611FE" w:rsidRPr="002611FE" w:rsidRDefault="002611FE" w:rsidP="00F64DD0">
      <w:pPr>
        <w:pStyle w:val="Style1"/>
        <w:widowControl/>
        <w:spacing w:line="360" w:lineRule="auto"/>
        <w:ind w:left="211"/>
        <w:jc w:val="center"/>
        <w:rPr>
          <w:rStyle w:val="FontStyle11"/>
          <w:rFonts w:ascii="Times New Roman" w:hAnsi="Times New Roman" w:cs="Times New Roman"/>
          <w:b/>
          <w:sz w:val="28"/>
          <w:szCs w:val="28"/>
          <w:lang w:val="en-US" w:eastAsia="en-US"/>
        </w:rPr>
      </w:pPr>
      <w:r w:rsidRPr="002611FE">
        <w:rPr>
          <w:rStyle w:val="FontStyle11"/>
          <w:rFonts w:ascii="Times New Roman" w:hAnsi="Times New Roman" w:cs="Times New Roman"/>
          <w:b/>
          <w:sz w:val="28"/>
          <w:szCs w:val="28"/>
          <w:lang w:val="en-US" w:eastAsia="en-US"/>
        </w:rPr>
        <w:t>Arts education may be important, but the academic benefits are unproven</w:t>
      </w:r>
    </w:p>
    <w:p w:rsidR="002611FE" w:rsidRPr="002611FE" w:rsidRDefault="002611FE" w:rsidP="00E51AC8">
      <w:pPr>
        <w:pStyle w:val="Style3"/>
        <w:widowControl/>
        <w:spacing w:line="360" w:lineRule="auto"/>
        <w:ind w:firstLine="567"/>
        <w:jc w:val="both"/>
        <w:rPr>
          <w:rStyle w:val="FontStyle14"/>
          <w:rFonts w:ascii="Times New Roman" w:hAnsi="Times New Roman" w:cs="Times New Roman"/>
          <w:sz w:val="28"/>
          <w:szCs w:val="28"/>
          <w:lang w:val="en-US" w:eastAsia="en-US"/>
        </w:rPr>
      </w:pPr>
      <w:proofErr w:type="spellStart"/>
      <w:r w:rsidRPr="002611FE">
        <w:rPr>
          <w:rStyle w:val="FontStyle14"/>
          <w:rFonts w:ascii="Times New Roman" w:hAnsi="Times New Roman" w:cs="Times New Roman"/>
          <w:sz w:val="28"/>
          <w:szCs w:val="28"/>
          <w:lang w:val="en-US" w:eastAsia="en-US"/>
        </w:rPr>
        <w:t>Maths</w:t>
      </w:r>
      <w:proofErr w:type="spellEnd"/>
      <w:r w:rsidRPr="002611FE">
        <w:rPr>
          <w:rStyle w:val="FontStyle14"/>
          <w:rFonts w:ascii="Times New Roman" w:hAnsi="Times New Roman" w:cs="Times New Roman"/>
          <w:sz w:val="28"/>
          <w:szCs w:val="28"/>
          <w:lang w:val="en-US" w:eastAsia="en-US"/>
        </w:rPr>
        <w:t>, science and literacy have been the focus of British schools for many years. These subjects are to have great</w:t>
      </w:r>
      <w:r w:rsidR="00E51AC8">
        <w:rPr>
          <w:rStyle w:val="FontStyle14"/>
          <w:rFonts w:ascii="Times New Roman" w:hAnsi="Times New Roman" w:cs="Times New Roman"/>
          <w:sz w:val="28"/>
          <w:szCs w:val="28"/>
          <w:lang w:val="en-US" w:eastAsia="en-US"/>
        </w:rPr>
        <w:t>er importance</w:t>
      </w:r>
      <w:r w:rsidRPr="002611FE">
        <w:rPr>
          <w:rStyle w:val="FontStyle14"/>
          <w:rFonts w:ascii="Times New Roman" w:hAnsi="Times New Roman" w:cs="Times New Roman"/>
          <w:sz w:val="28"/>
          <w:szCs w:val="28"/>
          <w:lang w:val="en-US" w:eastAsia="en-US"/>
        </w:rPr>
        <w:t xml:space="preserve"> in a competitive global economy. Competition with the international education system has also led to greater focus on these subjects in our schools.</w:t>
      </w:r>
    </w:p>
    <w:p w:rsidR="002611FE" w:rsidRDefault="002611FE" w:rsidP="000C1975">
      <w:pPr>
        <w:pStyle w:val="Style2"/>
        <w:widowControl/>
        <w:spacing w:line="360" w:lineRule="auto"/>
        <w:ind w:firstLine="567"/>
        <w:jc w:val="both"/>
        <w:rPr>
          <w:rStyle w:val="FontStyle14"/>
          <w:rFonts w:ascii="Times New Roman" w:hAnsi="Times New Roman" w:cs="Times New Roman"/>
          <w:sz w:val="28"/>
          <w:szCs w:val="28"/>
          <w:lang w:val="en-US" w:eastAsia="en-US"/>
        </w:rPr>
      </w:pPr>
      <w:r w:rsidRPr="002611FE">
        <w:rPr>
          <w:rStyle w:val="FontStyle14"/>
          <w:rFonts w:ascii="Times New Roman" w:hAnsi="Times New Roman" w:cs="Times New Roman"/>
          <w:sz w:val="28"/>
          <w:szCs w:val="28"/>
          <w:lang w:val="en-US" w:eastAsia="en-US"/>
        </w:rPr>
        <w:t>But should more attention be given to the arts?  The House of Lords recently argued for arts to be part of the core curriculum to encourage the development of creativity, critical thinking, motivation and self-confidence - skills necessary for innovation. Such skills are also believed to help children learn academically.</w:t>
      </w:r>
      <w:r>
        <w:rPr>
          <w:rStyle w:val="FontStyle14"/>
          <w:rFonts w:ascii="Times New Roman" w:hAnsi="Times New Roman" w:cs="Times New Roman"/>
          <w:sz w:val="28"/>
          <w:szCs w:val="28"/>
          <w:lang w:val="en-US" w:eastAsia="en-US"/>
        </w:rPr>
        <w:t xml:space="preserve"> </w:t>
      </w:r>
    </w:p>
    <w:p w:rsidR="002611FE" w:rsidRPr="002611FE" w:rsidRDefault="002611FE" w:rsidP="000C1975">
      <w:pPr>
        <w:pStyle w:val="Style2"/>
        <w:widowControl/>
        <w:spacing w:line="360" w:lineRule="auto"/>
        <w:ind w:firstLine="567"/>
        <w:jc w:val="both"/>
        <w:rPr>
          <w:rStyle w:val="FontStyle14"/>
          <w:rFonts w:ascii="Times New Roman" w:hAnsi="Times New Roman" w:cs="Times New Roman"/>
          <w:sz w:val="28"/>
          <w:szCs w:val="28"/>
          <w:lang w:val="en-US" w:eastAsia="en-US"/>
        </w:rPr>
      </w:pPr>
      <w:r w:rsidRPr="002611FE">
        <w:rPr>
          <w:rStyle w:val="FontStyle14"/>
          <w:rFonts w:ascii="Times New Roman" w:hAnsi="Times New Roman" w:cs="Times New Roman"/>
          <w:sz w:val="28"/>
          <w:szCs w:val="28"/>
          <w:lang w:val="en-US" w:eastAsia="en-US"/>
        </w:rPr>
        <w:t xml:space="preserve">According to </w:t>
      </w:r>
      <w:r w:rsidRPr="002611FE">
        <w:rPr>
          <w:rStyle w:val="FontStyle12"/>
          <w:rFonts w:ascii="Times New Roman" w:hAnsi="Times New Roman" w:cs="Times New Roman"/>
          <w:sz w:val="28"/>
          <w:szCs w:val="28"/>
          <w:lang w:val="en-US" w:eastAsia="en-US"/>
        </w:rPr>
        <w:t xml:space="preserve">The Telegraph, </w:t>
      </w:r>
      <w:r w:rsidRPr="002611FE">
        <w:rPr>
          <w:rStyle w:val="FontStyle14"/>
          <w:rFonts w:ascii="Times New Roman" w:hAnsi="Times New Roman" w:cs="Times New Roman"/>
          <w:sz w:val="28"/>
          <w:szCs w:val="28"/>
          <w:lang w:val="en-US" w:eastAsia="en-US"/>
        </w:rPr>
        <w:t xml:space="preserve">fewer students are now taking arts subjects because of government reforms and a focus on the English Baccalaureate, which focuses on English, </w:t>
      </w:r>
      <w:proofErr w:type="spellStart"/>
      <w:r w:rsidRPr="002611FE">
        <w:rPr>
          <w:rStyle w:val="FontStyle14"/>
          <w:rFonts w:ascii="Times New Roman" w:hAnsi="Times New Roman" w:cs="Times New Roman"/>
          <w:sz w:val="28"/>
          <w:szCs w:val="28"/>
          <w:lang w:val="en-US" w:eastAsia="en-US"/>
        </w:rPr>
        <w:t>maths</w:t>
      </w:r>
      <w:proofErr w:type="spellEnd"/>
      <w:r w:rsidRPr="002611FE">
        <w:rPr>
          <w:rStyle w:val="FontStyle14"/>
          <w:rFonts w:ascii="Times New Roman" w:hAnsi="Times New Roman" w:cs="Times New Roman"/>
          <w:sz w:val="28"/>
          <w:szCs w:val="28"/>
          <w:lang w:val="en-US" w:eastAsia="en-US"/>
        </w:rPr>
        <w:t>, history or geography, the sciences and a language.</w:t>
      </w:r>
    </w:p>
    <w:p w:rsidR="00E15CE8" w:rsidRDefault="002611FE" w:rsidP="00E15CE8">
      <w:pPr>
        <w:pStyle w:val="Style3"/>
        <w:widowControl/>
        <w:spacing w:line="360" w:lineRule="auto"/>
        <w:ind w:firstLine="567"/>
        <w:jc w:val="both"/>
        <w:rPr>
          <w:rStyle w:val="FontStyle14"/>
          <w:rFonts w:ascii="Times New Roman" w:hAnsi="Times New Roman" w:cs="Times New Roman"/>
          <w:sz w:val="28"/>
          <w:szCs w:val="28"/>
          <w:lang w:val="en-US" w:eastAsia="en-US"/>
        </w:rPr>
      </w:pPr>
      <w:r w:rsidRPr="002611FE">
        <w:rPr>
          <w:rStyle w:val="FontStyle14"/>
          <w:rFonts w:ascii="Times New Roman" w:hAnsi="Times New Roman" w:cs="Times New Roman"/>
          <w:sz w:val="28"/>
          <w:szCs w:val="28"/>
          <w:lang w:val="en-US" w:eastAsia="en-US"/>
        </w:rPr>
        <w:t>A report by the University of Warwick warned that it is children from low-income families that would be most badly affected as</w:t>
      </w:r>
      <w:r w:rsidR="00E51AC8">
        <w:rPr>
          <w:rStyle w:val="FontStyle14"/>
          <w:rFonts w:ascii="Times New Roman" w:hAnsi="Times New Roman" w:cs="Times New Roman"/>
          <w:sz w:val="28"/>
          <w:szCs w:val="28"/>
          <w:lang w:val="en-US" w:eastAsia="en-US"/>
        </w:rPr>
        <w:t xml:space="preserve"> </w:t>
      </w:r>
      <w:r w:rsidRPr="002611FE">
        <w:rPr>
          <w:rStyle w:val="FontStyle14"/>
          <w:rFonts w:ascii="Times New Roman" w:hAnsi="Times New Roman" w:cs="Times New Roman"/>
          <w:sz w:val="28"/>
          <w:szCs w:val="28"/>
          <w:lang w:val="en-US" w:eastAsia="en-US"/>
        </w:rPr>
        <w:t xml:space="preserve">a result of </w:t>
      </w:r>
      <w:r w:rsidRPr="00E15CE8">
        <w:rPr>
          <w:rStyle w:val="FontStyle11"/>
          <w:rFonts w:ascii="Times New Roman" w:hAnsi="Times New Roman" w:cs="Times New Roman"/>
          <w:sz w:val="28"/>
          <w:szCs w:val="28"/>
          <w:lang w:val="en-US" w:eastAsia="en-US"/>
        </w:rPr>
        <w:t>this</w:t>
      </w:r>
      <w:r w:rsidRPr="002611FE">
        <w:rPr>
          <w:rStyle w:val="FontStyle11"/>
          <w:rFonts w:ascii="Times New Roman" w:hAnsi="Times New Roman" w:cs="Times New Roman"/>
          <w:sz w:val="28"/>
          <w:szCs w:val="28"/>
          <w:lang w:val="en-US" w:eastAsia="en-US"/>
        </w:rPr>
        <w:t xml:space="preserve">, </w:t>
      </w:r>
      <w:r w:rsidRPr="002611FE">
        <w:rPr>
          <w:rStyle w:val="FontStyle14"/>
          <w:rFonts w:ascii="Times New Roman" w:hAnsi="Times New Roman" w:cs="Times New Roman"/>
          <w:sz w:val="28"/>
          <w:szCs w:val="28"/>
          <w:lang w:val="en-US" w:eastAsia="en-US"/>
        </w:rPr>
        <w:t xml:space="preserve">and recommended that arts be included in the </w:t>
      </w:r>
      <w:proofErr w:type="spellStart"/>
      <w:r w:rsidRPr="002611FE">
        <w:rPr>
          <w:rStyle w:val="FontStyle14"/>
          <w:rFonts w:ascii="Times New Roman" w:hAnsi="Times New Roman" w:cs="Times New Roman"/>
          <w:sz w:val="28"/>
          <w:szCs w:val="28"/>
          <w:lang w:val="en-US" w:eastAsia="en-US"/>
        </w:rPr>
        <w:t>EBacc</w:t>
      </w:r>
      <w:proofErr w:type="spellEnd"/>
      <w:r w:rsidRPr="002611FE">
        <w:rPr>
          <w:rStyle w:val="FontStyle14"/>
          <w:rFonts w:ascii="Times New Roman" w:hAnsi="Times New Roman" w:cs="Times New Roman"/>
          <w:sz w:val="28"/>
          <w:szCs w:val="28"/>
          <w:lang w:val="en-US" w:eastAsia="en-US"/>
        </w:rPr>
        <w:t xml:space="preserve">. </w:t>
      </w:r>
    </w:p>
    <w:p w:rsidR="002611FE" w:rsidRPr="002611FE" w:rsidRDefault="002611FE" w:rsidP="00EF186A">
      <w:pPr>
        <w:pStyle w:val="Style3"/>
        <w:widowControl/>
        <w:spacing w:line="360" w:lineRule="auto"/>
        <w:ind w:right="422" w:firstLine="567"/>
        <w:jc w:val="both"/>
        <w:rPr>
          <w:rStyle w:val="FontStyle14"/>
          <w:rFonts w:ascii="Times New Roman" w:hAnsi="Times New Roman" w:cs="Times New Roman"/>
          <w:sz w:val="28"/>
          <w:szCs w:val="28"/>
          <w:lang w:val="en-US" w:eastAsia="en-US"/>
        </w:rPr>
      </w:pPr>
      <w:r w:rsidRPr="002611FE">
        <w:rPr>
          <w:rStyle w:val="FontStyle14"/>
          <w:rFonts w:ascii="Times New Roman" w:hAnsi="Times New Roman" w:cs="Times New Roman"/>
          <w:sz w:val="28"/>
          <w:szCs w:val="28"/>
          <w:lang w:val="en-US" w:eastAsia="en-US"/>
        </w:rPr>
        <w:t xml:space="preserve">Many </w:t>
      </w:r>
      <w:r>
        <w:rPr>
          <w:rStyle w:val="FontStyle14"/>
          <w:rFonts w:ascii="Times New Roman" w:hAnsi="Times New Roman" w:cs="Times New Roman"/>
          <w:sz w:val="28"/>
          <w:szCs w:val="28"/>
          <w:lang w:val="en-US" w:eastAsia="en-US"/>
        </w:rPr>
        <w:t>researchers</w:t>
      </w:r>
      <w:r w:rsidRPr="002611FE">
        <w:rPr>
          <w:rStyle w:val="FontStyle14"/>
          <w:rFonts w:ascii="Times New Roman" w:hAnsi="Times New Roman" w:cs="Times New Roman"/>
          <w:sz w:val="28"/>
          <w:szCs w:val="28"/>
          <w:lang w:val="en-US" w:eastAsia="en-US"/>
        </w:rPr>
        <w:t xml:space="preserve"> belie</w:t>
      </w:r>
      <w:r>
        <w:rPr>
          <w:rStyle w:val="FontStyle14"/>
          <w:rFonts w:ascii="Times New Roman" w:hAnsi="Times New Roman" w:cs="Times New Roman"/>
          <w:sz w:val="28"/>
          <w:szCs w:val="28"/>
          <w:lang w:val="en-US" w:eastAsia="en-US"/>
        </w:rPr>
        <w:t>ve</w:t>
      </w:r>
      <w:r w:rsidRPr="002611FE">
        <w:rPr>
          <w:rStyle w:val="FontStyle14"/>
          <w:rFonts w:ascii="Times New Roman" w:hAnsi="Times New Roman" w:cs="Times New Roman"/>
          <w:sz w:val="28"/>
          <w:szCs w:val="28"/>
          <w:lang w:val="en-US" w:eastAsia="en-US"/>
        </w:rPr>
        <w:t xml:space="preserve"> that arts education is linked to academic a</w:t>
      </w:r>
      <w:r>
        <w:rPr>
          <w:rStyle w:val="FontStyle14"/>
          <w:rFonts w:ascii="Times New Roman" w:hAnsi="Times New Roman" w:cs="Times New Roman"/>
          <w:sz w:val="28"/>
          <w:szCs w:val="28"/>
          <w:lang w:val="en-US" w:eastAsia="en-US"/>
        </w:rPr>
        <w:t>chievement</w:t>
      </w:r>
      <w:r w:rsidRPr="002611FE">
        <w:rPr>
          <w:rStyle w:val="FontStyle14"/>
          <w:rFonts w:ascii="Times New Roman" w:hAnsi="Times New Roman" w:cs="Times New Roman"/>
          <w:sz w:val="28"/>
          <w:szCs w:val="28"/>
          <w:lang w:val="en-US" w:eastAsia="en-US"/>
        </w:rPr>
        <w:t>. But a systematic review suggests that evidence for the academic benefits of arts education is unclear.</w:t>
      </w:r>
    </w:p>
    <w:p w:rsidR="002611FE" w:rsidRPr="002611FE" w:rsidRDefault="002611FE" w:rsidP="000C1975">
      <w:pPr>
        <w:pStyle w:val="Style3"/>
        <w:widowControl/>
        <w:spacing w:line="360" w:lineRule="auto"/>
        <w:ind w:firstLine="567"/>
        <w:jc w:val="both"/>
        <w:rPr>
          <w:rStyle w:val="FontStyle14"/>
          <w:rFonts w:ascii="Times New Roman" w:hAnsi="Times New Roman" w:cs="Times New Roman"/>
          <w:sz w:val="28"/>
          <w:szCs w:val="28"/>
          <w:lang w:val="en-US" w:eastAsia="en-US"/>
        </w:rPr>
      </w:pPr>
      <w:r w:rsidRPr="002611FE">
        <w:rPr>
          <w:rStyle w:val="FontStyle14"/>
          <w:rFonts w:ascii="Times New Roman" w:hAnsi="Times New Roman" w:cs="Times New Roman"/>
          <w:sz w:val="28"/>
          <w:szCs w:val="28"/>
          <w:lang w:val="en-US" w:eastAsia="en-US"/>
        </w:rPr>
        <w:t xml:space="preserve">Looking at 199 international studies, covering pre-school through to sixteen-year-olds, </w:t>
      </w:r>
      <w:r w:rsidR="001378E7">
        <w:rPr>
          <w:rStyle w:val="FontStyle14"/>
          <w:rFonts w:ascii="Times New Roman" w:hAnsi="Times New Roman" w:cs="Times New Roman"/>
          <w:sz w:val="28"/>
          <w:szCs w:val="28"/>
          <w:lang w:val="en-US" w:eastAsia="en-US"/>
        </w:rPr>
        <w:t>it was</w:t>
      </w:r>
      <w:r w:rsidRPr="002611FE">
        <w:rPr>
          <w:rStyle w:val="FontStyle14"/>
          <w:rFonts w:ascii="Times New Roman" w:hAnsi="Times New Roman" w:cs="Times New Roman"/>
          <w:sz w:val="28"/>
          <w:szCs w:val="28"/>
          <w:lang w:val="en-US" w:eastAsia="en-US"/>
        </w:rPr>
        <w:t xml:space="preserve"> found that there are as many studies showing that arts participation in schools </w:t>
      </w:r>
      <w:r w:rsidRPr="002611FE">
        <w:rPr>
          <w:rStyle w:val="FontStyle14"/>
          <w:rFonts w:ascii="Times New Roman" w:hAnsi="Times New Roman" w:cs="Times New Roman"/>
          <w:sz w:val="28"/>
          <w:szCs w:val="28"/>
          <w:lang w:val="en-US" w:eastAsia="en-US"/>
        </w:rPr>
        <w:lastRenderedPageBreak/>
        <w:t xml:space="preserve">has no or negative impact on academic attainment and other non-academic outcomes as there are positive studies. </w:t>
      </w:r>
    </w:p>
    <w:p w:rsidR="002611FE" w:rsidRPr="002611FE" w:rsidRDefault="002611FE" w:rsidP="000C1975">
      <w:pPr>
        <w:pStyle w:val="Style1"/>
        <w:widowControl/>
        <w:spacing w:line="360" w:lineRule="auto"/>
        <w:ind w:firstLine="567"/>
        <w:jc w:val="both"/>
        <w:rPr>
          <w:rStyle w:val="FontStyle11"/>
          <w:rFonts w:ascii="Times New Roman" w:hAnsi="Times New Roman" w:cs="Times New Roman"/>
          <w:sz w:val="28"/>
          <w:szCs w:val="28"/>
          <w:lang w:val="en-US" w:eastAsia="en-US"/>
        </w:rPr>
      </w:pPr>
      <w:r w:rsidRPr="002611FE">
        <w:rPr>
          <w:rStyle w:val="FontStyle11"/>
          <w:rFonts w:ascii="Times New Roman" w:hAnsi="Times New Roman" w:cs="Times New Roman"/>
          <w:sz w:val="28"/>
          <w:szCs w:val="28"/>
          <w:lang w:val="en-US" w:eastAsia="en-US"/>
        </w:rPr>
        <w:t>So what does work?</w:t>
      </w:r>
    </w:p>
    <w:p w:rsidR="002611FE" w:rsidRPr="002611FE" w:rsidRDefault="00E51AC8" w:rsidP="000C1975">
      <w:pPr>
        <w:pStyle w:val="Style6"/>
        <w:widowControl/>
        <w:spacing w:line="360" w:lineRule="auto"/>
        <w:ind w:firstLine="567"/>
        <w:jc w:val="both"/>
        <w:rPr>
          <w:rStyle w:val="FontStyle14"/>
          <w:rFonts w:ascii="Times New Roman" w:hAnsi="Times New Roman" w:cs="Times New Roman"/>
          <w:sz w:val="28"/>
          <w:szCs w:val="28"/>
          <w:lang w:val="en-US"/>
        </w:rPr>
      </w:pPr>
      <w:r>
        <w:rPr>
          <w:rStyle w:val="FontStyle14"/>
          <w:rFonts w:ascii="Times New Roman" w:hAnsi="Times New Roman" w:cs="Times New Roman"/>
          <w:sz w:val="28"/>
          <w:szCs w:val="28"/>
          <w:lang w:val="en-US" w:eastAsia="en-US"/>
        </w:rPr>
        <w:t xml:space="preserve">Experimental </w:t>
      </w:r>
      <w:r w:rsidR="002611FE" w:rsidRPr="002611FE">
        <w:rPr>
          <w:rStyle w:val="FontStyle14"/>
          <w:rFonts w:ascii="Times New Roman" w:hAnsi="Times New Roman" w:cs="Times New Roman"/>
          <w:sz w:val="28"/>
          <w:szCs w:val="28"/>
          <w:lang w:val="en-US" w:eastAsia="en-US"/>
        </w:rPr>
        <w:t>evidence does suggest that both music training and integrating drama into the classroom may have beneficial effects.</w:t>
      </w:r>
    </w:p>
    <w:p w:rsidR="002611FE" w:rsidRPr="002611FE" w:rsidRDefault="002611FE" w:rsidP="000C1975">
      <w:pPr>
        <w:pStyle w:val="Style3"/>
        <w:widowControl/>
        <w:spacing w:line="360" w:lineRule="auto"/>
        <w:ind w:firstLine="567"/>
        <w:jc w:val="both"/>
        <w:rPr>
          <w:rStyle w:val="FontStyle14"/>
          <w:rFonts w:ascii="Times New Roman" w:hAnsi="Times New Roman" w:cs="Times New Roman"/>
          <w:sz w:val="28"/>
          <w:szCs w:val="28"/>
          <w:lang w:val="en-US" w:eastAsia="en-US"/>
        </w:rPr>
      </w:pPr>
      <w:r w:rsidRPr="002611FE">
        <w:rPr>
          <w:rStyle w:val="FontStyle14"/>
          <w:rFonts w:ascii="Times New Roman" w:hAnsi="Times New Roman" w:cs="Times New Roman"/>
          <w:sz w:val="28"/>
          <w:szCs w:val="28"/>
          <w:lang w:val="en-US" w:eastAsia="en-US"/>
        </w:rPr>
        <w:t xml:space="preserve">Playing an instrument benefits creativity, IQ scores and reading and language. Some studies also suggest that it can improve self-concept, self-efficacy, motivation and </w:t>
      </w:r>
      <w:proofErr w:type="spellStart"/>
      <w:r w:rsidRPr="002611FE">
        <w:rPr>
          <w:rStyle w:val="FontStyle14"/>
          <w:rFonts w:ascii="Times New Roman" w:hAnsi="Times New Roman" w:cs="Times New Roman"/>
          <w:sz w:val="28"/>
          <w:szCs w:val="28"/>
          <w:lang w:val="en-US" w:eastAsia="en-US"/>
        </w:rPr>
        <w:t>behaviour</w:t>
      </w:r>
      <w:proofErr w:type="spellEnd"/>
      <w:r w:rsidRPr="002611FE">
        <w:rPr>
          <w:rStyle w:val="FontStyle14"/>
          <w:rFonts w:ascii="Times New Roman" w:hAnsi="Times New Roman" w:cs="Times New Roman"/>
          <w:sz w:val="28"/>
          <w:szCs w:val="28"/>
          <w:lang w:val="en-US" w:eastAsia="en-US"/>
        </w:rPr>
        <w:t xml:space="preserve"> for secondary school children. Music education shows promise for learning outcomes and cognitive skills across all age groups.</w:t>
      </w:r>
    </w:p>
    <w:p w:rsidR="002611FE" w:rsidRPr="002611FE" w:rsidRDefault="002611FE" w:rsidP="000C1975">
      <w:pPr>
        <w:pStyle w:val="Style3"/>
        <w:widowControl/>
        <w:spacing w:line="360" w:lineRule="auto"/>
        <w:ind w:firstLine="567"/>
        <w:jc w:val="both"/>
        <w:rPr>
          <w:rStyle w:val="FontStyle14"/>
          <w:rFonts w:ascii="Times New Roman" w:hAnsi="Times New Roman" w:cs="Times New Roman"/>
          <w:sz w:val="28"/>
          <w:szCs w:val="28"/>
          <w:lang w:val="en-US" w:eastAsia="en-US"/>
        </w:rPr>
      </w:pPr>
      <w:r w:rsidRPr="002611FE">
        <w:rPr>
          <w:rStyle w:val="FontStyle14"/>
          <w:rFonts w:ascii="Times New Roman" w:hAnsi="Times New Roman" w:cs="Times New Roman"/>
          <w:sz w:val="28"/>
          <w:szCs w:val="28"/>
          <w:lang w:val="en-US" w:eastAsia="en-US"/>
        </w:rPr>
        <w:t xml:space="preserve">Listening to music, however, does not seem to have a positive impact. Or at least there is no evidence to suggest that it does. Some studies showed that people who listened to classical music performed worse in memory tests than those who didn't. </w:t>
      </w:r>
    </w:p>
    <w:p w:rsidR="002611FE" w:rsidRPr="002611FE" w:rsidRDefault="002611FE" w:rsidP="000C1975">
      <w:pPr>
        <w:pStyle w:val="Style3"/>
        <w:widowControl/>
        <w:spacing w:line="360" w:lineRule="auto"/>
        <w:ind w:firstLine="567"/>
        <w:jc w:val="both"/>
        <w:rPr>
          <w:rStyle w:val="FontStyle14"/>
          <w:rFonts w:ascii="Times New Roman" w:hAnsi="Times New Roman" w:cs="Times New Roman"/>
          <w:sz w:val="28"/>
          <w:szCs w:val="28"/>
          <w:lang w:val="en-US" w:eastAsia="en-US"/>
        </w:rPr>
      </w:pPr>
      <w:r w:rsidRPr="002611FE">
        <w:rPr>
          <w:rStyle w:val="FontStyle14"/>
          <w:rFonts w:ascii="Times New Roman" w:hAnsi="Times New Roman" w:cs="Times New Roman"/>
          <w:sz w:val="28"/>
          <w:szCs w:val="28"/>
          <w:lang w:val="en-US" w:eastAsia="en-US"/>
        </w:rPr>
        <w:t>There is also no evidence that engagement in visual arts, such as painting, drawing and sculpture, can improve academic performance. Effects on other non-arts skills such as creative thinking and self-esteem were also inconclusive.</w:t>
      </w:r>
    </w:p>
    <w:p w:rsidR="002611FE" w:rsidRPr="002611FE" w:rsidRDefault="002611FE" w:rsidP="00EF186A">
      <w:pPr>
        <w:pStyle w:val="Style6"/>
        <w:widowControl/>
        <w:spacing w:line="360" w:lineRule="auto"/>
        <w:ind w:right="288" w:firstLine="567"/>
        <w:jc w:val="both"/>
        <w:rPr>
          <w:rStyle w:val="FontStyle14"/>
          <w:rFonts w:ascii="Times New Roman" w:hAnsi="Times New Roman" w:cs="Times New Roman"/>
          <w:sz w:val="28"/>
          <w:szCs w:val="28"/>
          <w:lang w:val="en-US" w:eastAsia="en-US"/>
        </w:rPr>
      </w:pPr>
      <w:r w:rsidRPr="002611FE">
        <w:rPr>
          <w:rStyle w:val="FontStyle14"/>
          <w:rFonts w:ascii="Times New Roman" w:hAnsi="Times New Roman" w:cs="Times New Roman"/>
          <w:sz w:val="28"/>
          <w:szCs w:val="28"/>
          <w:lang w:val="en-US" w:eastAsia="en-US"/>
        </w:rPr>
        <w:t>Because of weaknesses in these studies, and the lack of replication and inconsistent findings across them, the findings must be interpreted with caution. More robust and rigorous evaluations are needed to confirm any causal links.</w:t>
      </w:r>
    </w:p>
    <w:p w:rsidR="002611FE" w:rsidRPr="002611FE" w:rsidRDefault="002611FE" w:rsidP="000C1975">
      <w:pPr>
        <w:pStyle w:val="Style3"/>
        <w:widowControl/>
        <w:spacing w:line="360" w:lineRule="auto"/>
        <w:ind w:firstLine="567"/>
        <w:jc w:val="both"/>
        <w:rPr>
          <w:rStyle w:val="FontStyle14"/>
          <w:rFonts w:ascii="Times New Roman" w:hAnsi="Times New Roman" w:cs="Times New Roman"/>
          <w:sz w:val="28"/>
          <w:szCs w:val="28"/>
          <w:lang w:val="en-US" w:eastAsia="en-US"/>
        </w:rPr>
      </w:pPr>
      <w:r w:rsidRPr="002611FE">
        <w:rPr>
          <w:rStyle w:val="FontStyle14"/>
          <w:rFonts w:ascii="Times New Roman" w:hAnsi="Times New Roman" w:cs="Times New Roman"/>
          <w:sz w:val="28"/>
          <w:szCs w:val="28"/>
          <w:lang w:val="en-US" w:eastAsia="en-US"/>
        </w:rPr>
        <w:t xml:space="preserve">But if </w:t>
      </w:r>
      <w:r w:rsidR="00CE1907">
        <w:rPr>
          <w:rStyle w:val="FontStyle14"/>
          <w:rFonts w:ascii="Times New Roman" w:hAnsi="Times New Roman" w:cs="Times New Roman"/>
          <w:sz w:val="28"/>
          <w:szCs w:val="28"/>
          <w:lang w:val="en-US" w:eastAsia="en-US"/>
        </w:rPr>
        <w:t>better progress</w:t>
      </w:r>
      <w:r w:rsidRPr="002611FE">
        <w:rPr>
          <w:rStyle w:val="FontStyle14"/>
          <w:rFonts w:ascii="Times New Roman" w:hAnsi="Times New Roman" w:cs="Times New Roman"/>
          <w:sz w:val="28"/>
          <w:szCs w:val="28"/>
          <w:lang w:val="en-US" w:eastAsia="en-US"/>
        </w:rPr>
        <w:t xml:space="preserve"> is the aim, then arts may not be the solution. Promising </w:t>
      </w:r>
      <w:proofErr w:type="spellStart"/>
      <w:r w:rsidRPr="002611FE">
        <w:rPr>
          <w:rStyle w:val="FontStyle14"/>
          <w:rFonts w:ascii="Times New Roman" w:hAnsi="Times New Roman" w:cs="Times New Roman"/>
          <w:sz w:val="28"/>
          <w:szCs w:val="28"/>
          <w:lang w:val="en-US" w:eastAsia="en-US"/>
        </w:rPr>
        <w:t>programmes</w:t>
      </w:r>
      <w:proofErr w:type="spellEnd"/>
      <w:r w:rsidRPr="002611FE">
        <w:rPr>
          <w:rStyle w:val="FontStyle14"/>
          <w:rFonts w:ascii="Times New Roman" w:hAnsi="Times New Roman" w:cs="Times New Roman"/>
          <w:sz w:val="28"/>
          <w:szCs w:val="28"/>
          <w:lang w:val="en-US" w:eastAsia="en-US"/>
        </w:rPr>
        <w:t xml:space="preserve"> already exist that can boost learning. </w:t>
      </w:r>
      <w:r w:rsidR="00C87783">
        <w:rPr>
          <w:rStyle w:val="FontStyle14"/>
          <w:rFonts w:ascii="Times New Roman" w:hAnsi="Times New Roman" w:cs="Times New Roman"/>
          <w:sz w:val="28"/>
          <w:szCs w:val="28"/>
          <w:lang w:val="en-US" w:eastAsia="en-US"/>
        </w:rPr>
        <w:t>P</w:t>
      </w:r>
      <w:r w:rsidRPr="002611FE">
        <w:rPr>
          <w:rStyle w:val="FontStyle14"/>
          <w:rFonts w:ascii="Times New Roman" w:hAnsi="Times New Roman" w:cs="Times New Roman"/>
          <w:sz w:val="28"/>
          <w:szCs w:val="28"/>
          <w:lang w:val="en-US" w:eastAsia="en-US"/>
        </w:rPr>
        <w:t>erhaps we should think more broadly about the purpose of arts in the context of educational policy. Can it not be just for enjoyment? Must it have a utilitarian function?</w:t>
      </w:r>
    </w:p>
    <w:p w:rsidR="002611FE" w:rsidRPr="002611FE" w:rsidRDefault="002611FE" w:rsidP="000C1975">
      <w:pPr>
        <w:pStyle w:val="Style3"/>
        <w:widowControl/>
        <w:spacing w:line="360" w:lineRule="auto"/>
        <w:ind w:firstLine="567"/>
        <w:jc w:val="both"/>
        <w:rPr>
          <w:rStyle w:val="FontStyle14"/>
          <w:rFonts w:ascii="Times New Roman" w:hAnsi="Times New Roman" w:cs="Times New Roman"/>
          <w:sz w:val="28"/>
          <w:szCs w:val="28"/>
          <w:lang w:val="en-US" w:eastAsia="en-US"/>
        </w:rPr>
      </w:pPr>
      <w:r w:rsidRPr="002611FE">
        <w:rPr>
          <w:rStyle w:val="FontStyle14"/>
          <w:rFonts w:ascii="Times New Roman" w:hAnsi="Times New Roman" w:cs="Times New Roman"/>
          <w:sz w:val="28"/>
          <w:szCs w:val="28"/>
          <w:lang w:val="en-US" w:eastAsia="en-US"/>
        </w:rPr>
        <w:t>The evidence we have now is just not good enough yet for us to make conclusive statements and more robust research is clearly needed. But of course there is an argument for pursuing arts education for its own sake -</w:t>
      </w:r>
      <w:r w:rsidR="001378E7">
        <w:rPr>
          <w:rStyle w:val="FontStyle14"/>
          <w:rFonts w:ascii="Times New Roman" w:hAnsi="Times New Roman" w:cs="Times New Roman"/>
          <w:sz w:val="28"/>
          <w:szCs w:val="28"/>
          <w:lang w:val="en-US" w:eastAsia="en-US"/>
        </w:rPr>
        <w:t xml:space="preserve"> </w:t>
      </w:r>
      <w:r w:rsidRPr="002611FE">
        <w:rPr>
          <w:rStyle w:val="FontStyle14"/>
          <w:rFonts w:ascii="Times New Roman" w:hAnsi="Times New Roman" w:cs="Times New Roman"/>
          <w:sz w:val="28"/>
          <w:szCs w:val="28"/>
          <w:lang w:val="en-US" w:eastAsia="en-US"/>
        </w:rPr>
        <w:t>for enjoyment and appreciation.</w:t>
      </w:r>
    </w:p>
    <w:p w:rsidR="002611FE" w:rsidRPr="002611FE" w:rsidRDefault="002611FE" w:rsidP="000C1975">
      <w:pPr>
        <w:pStyle w:val="Style6"/>
        <w:widowControl/>
        <w:spacing w:line="360" w:lineRule="auto"/>
        <w:ind w:firstLine="567"/>
        <w:jc w:val="both"/>
        <w:rPr>
          <w:rStyle w:val="FontStyle14"/>
          <w:rFonts w:ascii="Times New Roman" w:hAnsi="Times New Roman" w:cs="Times New Roman"/>
          <w:sz w:val="28"/>
          <w:szCs w:val="28"/>
          <w:lang w:val="en-US" w:eastAsia="en-US"/>
        </w:rPr>
      </w:pPr>
      <w:r w:rsidRPr="002611FE">
        <w:rPr>
          <w:rStyle w:val="FontStyle14"/>
          <w:rFonts w:ascii="Times New Roman" w:hAnsi="Times New Roman" w:cs="Times New Roman"/>
          <w:sz w:val="28"/>
          <w:szCs w:val="28"/>
          <w:lang w:val="en-US" w:eastAsia="en-US"/>
        </w:rPr>
        <w:t xml:space="preserve">If the arts make children happy and feel good about </w:t>
      </w:r>
      <w:proofErr w:type="gramStart"/>
      <w:r w:rsidRPr="002611FE">
        <w:rPr>
          <w:rStyle w:val="FontStyle14"/>
          <w:rFonts w:ascii="Times New Roman" w:hAnsi="Times New Roman" w:cs="Times New Roman"/>
          <w:sz w:val="28"/>
          <w:szCs w:val="28"/>
          <w:lang w:val="en-US" w:eastAsia="en-US"/>
        </w:rPr>
        <w:t>themselves</w:t>
      </w:r>
      <w:proofErr w:type="gramEnd"/>
      <w:r w:rsidRPr="002611FE">
        <w:rPr>
          <w:rStyle w:val="FontStyle14"/>
          <w:rFonts w:ascii="Times New Roman" w:hAnsi="Times New Roman" w:cs="Times New Roman"/>
          <w:sz w:val="28"/>
          <w:szCs w:val="28"/>
          <w:lang w:val="en-US" w:eastAsia="en-US"/>
        </w:rPr>
        <w:t>, give them a sense of achievement and help them to appreciate beauty, then that is justification in itself.</w:t>
      </w:r>
    </w:p>
    <w:p w:rsidR="00F64DD0" w:rsidRDefault="00F64DD0" w:rsidP="002611FE">
      <w:pPr>
        <w:pStyle w:val="Style7"/>
        <w:widowControl/>
        <w:spacing w:line="360" w:lineRule="auto"/>
        <w:ind w:left="331"/>
        <w:rPr>
          <w:rStyle w:val="FontStyle16"/>
          <w:rFonts w:ascii="Times New Roman" w:hAnsi="Times New Roman" w:cs="Times New Roman"/>
          <w:b w:val="0"/>
          <w:sz w:val="28"/>
          <w:szCs w:val="28"/>
          <w:lang w:val="en-US"/>
        </w:rPr>
      </w:pPr>
      <w:r w:rsidRPr="00F64DD0">
        <w:rPr>
          <w:rStyle w:val="FontStyle11"/>
          <w:rFonts w:ascii="Times New Roman" w:hAnsi="Times New Roman" w:cs="Times New Roman"/>
          <w:b/>
          <w:sz w:val="28"/>
          <w:szCs w:val="28"/>
          <w:lang w:val="en-US"/>
        </w:rPr>
        <w:t xml:space="preserve">11. </w:t>
      </w:r>
      <w:r w:rsidR="002611FE" w:rsidRPr="002611FE">
        <w:rPr>
          <w:rStyle w:val="FontStyle16"/>
          <w:rFonts w:ascii="Times New Roman" w:hAnsi="Times New Roman" w:cs="Times New Roman"/>
          <w:b w:val="0"/>
          <w:sz w:val="28"/>
          <w:szCs w:val="28"/>
          <w:lang w:val="en-US"/>
        </w:rPr>
        <w:t xml:space="preserve">The title </w:t>
      </w:r>
      <w:r>
        <w:rPr>
          <w:rStyle w:val="FontStyle16"/>
          <w:rFonts w:ascii="Times New Roman" w:hAnsi="Times New Roman" w:cs="Times New Roman"/>
          <w:b w:val="0"/>
          <w:sz w:val="28"/>
          <w:szCs w:val="28"/>
          <w:lang w:val="en-US"/>
        </w:rPr>
        <w:t xml:space="preserve">of </w:t>
      </w:r>
      <w:r w:rsidR="002611FE" w:rsidRPr="002611FE">
        <w:rPr>
          <w:rStyle w:val="FontStyle16"/>
          <w:rFonts w:ascii="Times New Roman" w:hAnsi="Times New Roman" w:cs="Times New Roman"/>
          <w:b w:val="0"/>
          <w:sz w:val="28"/>
          <w:szCs w:val="28"/>
          <w:lang w:val="en-US"/>
        </w:rPr>
        <w:t xml:space="preserve">the article </w:t>
      </w:r>
      <w:r w:rsidRPr="00F64DD0">
        <w:rPr>
          <w:rStyle w:val="FontStyle16"/>
          <w:rFonts w:ascii="Times New Roman" w:hAnsi="Times New Roman" w:cs="Times New Roman"/>
          <w:b w:val="0"/>
          <w:sz w:val="28"/>
          <w:szCs w:val="28"/>
          <w:lang w:val="en-US"/>
        </w:rPr>
        <w:t>suggests</w:t>
      </w:r>
      <w:r w:rsidRPr="002611FE">
        <w:rPr>
          <w:rStyle w:val="FontStyle16"/>
          <w:rFonts w:ascii="Times New Roman" w:hAnsi="Times New Roman" w:cs="Times New Roman"/>
          <w:b w:val="0"/>
          <w:sz w:val="28"/>
          <w:szCs w:val="28"/>
          <w:lang w:val="en-US"/>
        </w:rPr>
        <w:t xml:space="preserve"> </w:t>
      </w:r>
      <w:r w:rsidR="002611FE" w:rsidRPr="002611FE">
        <w:rPr>
          <w:rStyle w:val="FontStyle16"/>
          <w:rFonts w:ascii="Times New Roman" w:hAnsi="Times New Roman" w:cs="Times New Roman"/>
          <w:b w:val="0"/>
          <w:sz w:val="28"/>
          <w:szCs w:val="28"/>
          <w:lang w:val="en-US"/>
        </w:rPr>
        <w:t xml:space="preserve">that arts subjects </w:t>
      </w:r>
    </w:p>
    <w:p w:rsidR="00F64DD0" w:rsidRDefault="002611FE" w:rsidP="00F64DD0">
      <w:pPr>
        <w:pStyle w:val="Style7"/>
        <w:widowControl/>
        <w:spacing w:line="360" w:lineRule="auto"/>
        <w:ind w:left="331"/>
        <w:rPr>
          <w:rStyle w:val="FontStyle16"/>
          <w:rFonts w:ascii="Times New Roman" w:hAnsi="Times New Roman" w:cs="Times New Roman"/>
          <w:b w:val="0"/>
          <w:sz w:val="28"/>
          <w:szCs w:val="28"/>
          <w:lang w:val="en-US" w:eastAsia="en-US"/>
        </w:rPr>
      </w:pPr>
      <w:r w:rsidRPr="00F64DD0">
        <w:rPr>
          <w:rStyle w:val="FontStyle11"/>
          <w:rFonts w:ascii="Times New Roman" w:hAnsi="Times New Roman" w:cs="Times New Roman"/>
          <w:b/>
          <w:sz w:val="28"/>
          <w:szCs w:val="28"/>
          <w:lang w:val="en-US"/>
        </w:rPr>
        <w:t>A</w:t>
      </w:r>
      <w:r w:rsidR="00BD2880" w:rsidRPr="00BD2880">
        <w:rPr>
          <w:rStyle w:val="FontStyle11"/>
          <w:rFonts w:ascii="Times New Roman" w:hAnsi="Times New Roman" w:cs="Times New Roman"/>
          <w:sz w:val="28"/>
          <w:szCs w:val="28"/>
          <w:lang w:val="en-US"/>
        </w:rPr>
        <w:t xml:space="preserve"> </w:t>
      </w:r>
      <w:r w:rsidRPr="002611FE">
        <w:rPr>
          <w:rStyle w:val="FontStyle16"/>
          <w:rFonts w:ascii="Times New Roman" w:hAnsi="Times New Roman" w:cs="Times New Roman"/>
          <w:b w:val="0"/>
          <w:sz w:val="28"/>
          <w:szCs w:val="28"/>
          <w:lang w:val="en-US"/>
        </w:rPr>
        <w:t>aren't useful because they don't improve academic</w:t>
      </w:r>
      <w:r w:rsidR="00F64DD0">
        <w:rPr>
          <w:rStyle w:val="FontStyle16"/>
          <w:rFonts w:ascii="Times New Roman" w:hAnsi="Times New Roman" w:cs="Times New Roman"/>
          <w:b w:val="0"/>
          <w:sz w:val="28"/>
          <w:szCs w:val="28"/>
          <w:lang w:val="en-US"/>
        </w:rPr>
        <w:t xml:space="preserve"> </w:t>
      </w:r>
      <w:r w:rsidR="00F64DD0">
        <w:rPr>
          <w:rStyle w:val="FontStyle16"/>
          <w:rFonts w:ascii="Times New Roman" w:hAnsi="Times New Roman" w:cs="Times New Roman"/>
          <w:b w:val="0"/>
          <w:sz w:val="28"/>
          <w:szCs w:val="28"/>
          <w:lang w:val="en-US" w:eastAsia="en-US"/>
        </w:rPr>
        <w:t>performance.</w:t>
      </w:r>
    </w:p>
    <w:p w:rsidR="00F64DD0" w:rsidRDefault="002611FE" w:rsidP="00F64DD0">
      <w:pPr>
        <w:pStyle w:val="Style7"/>
        <w:widowControl/>
        <w:spacing w:line="360" w:lineRule="auto"/>
        <w:ind w:left="331"/>
        <w:rPr>
          <w:rStyle w:val="FontStyle16"/>
          <w:rFonts w:ascii="Times New Roman" w:hAnsi="Times New Roman" w:cs="Times New Roman"/>
          <w:b w:val="0"/>
          <w:sz w:val="28"/>
          <w:szCs w:val="28"/>
          <w:lang w:val="en-US" w:eastAsia="en-US"/>
        </w:rPr>
      </w:pPr>
      <w:r w:rsidRPr="00F64DD0">
        <w:rPr>
          <w:rStyle w:val="FontStyle11"/>
          <w:rFonts w:ascii="Times New Roman" w:hAnsi="Times New Roman" w:cs="Times New Roman"/>
          <w:b/>
          <w:sz w:val="28"/>
          <w:szCs w:val="28"/>
          <w:lang w:eastAsia="en-US"/>
        </w:rPr>
        <w:t>В</w:t>
      </w:r>
      <w:r w:rsidRPr="002611FE">
        <w:rPr>
          <w:rStyle w:val="FontStyle11"/>
          <w:rFonts w:ascii="Times New Roman" w:hAnsi="Times New Roman" w:cs="Times New Roman"/>
          <w:sz w:val="28"/>
          <w:szCs w:val="28"/>
          <w:lang w:val="en-US" w:eastAsia="en-US"/>
        </w:rPr>
        <w:t xml:space="preserve"> </w:t>
      </w:r>
      <w:r w:rsidRPr="002611FE">
        <w:rPr>
          <w:rStyle w:val="FontStyle16"/>
          <w:rFonts w:ascii="Times New Roman" w:hAnsi="Times New Roman" w:cs="Times New Roman"/>
          <w:b w:val="0"/>
          <w:sz w:val="28"/>
          <w:szCs w:val="28"/>
          <w:lang w:val="en-US" w:eastAsia="en-US"/>
        </w:rPr>
        <w:t>are useful because they improve academic</w:t>
      </w:r>
      <w:r w:rsidR="00F64DD0">
        <w:rPr>
          <w:rStyle w:val="FontStyle16"/>
          <w:rFonts w:ascii="Times New Roman" w:hAnsi="Times New Roman" w:cs="Times New Roman"/>
          <w:b w:val="0"/>
          <w:sz w:val="28"/>
          <w:szCs w:val="28"/>
          <w:lang w:val="en-US" w:eastAsia="en-US"/>
        </w:rPr>
        <w:t xml:space="preserve"> </w:t>
      </w:r>
      <w:r w:rsidRPr="002611FE">
        <w:rPr>
          <w:rStyle w:val="FontStyle16"/>
          <w:rFonts w:ascii="Times New Roman" w:hAnsi="Times New Roman" w:cs="Times New Roman"/>
          <w:b w:val="0"/>
          <w:sz w:val="28"/>
          <w:szCs w:val="28"/>
          <w:lang w:val="en-US" w:eastAsia="en-US"/>
        </w:rPr>
        <w:t xml:space="preserve">performance. </w:t>
      </w:r>
    </w:p>
    <w:p w:rsidR="00F64DD0" w:rsidRDefault="002611FE" w:rsidP="00F64DD0">
      <w:pPr>
        <w:pStyle w:val="Style7"/>
        <w:widowControl/>
        <w:spacing w:line="360" w:lineRule="auto"/>
        <w:ind w:left="331"/>
        <w:rPr>
          <w:rStyle w:val="FontStyle16"/>
          <w:rFonts w:ascii="Times New Roman" w:hAnsi="Times New Roman" w:cs="Times New Roman"/>
          <w:b w:val="0"/>
          <w:sz w:val="28"/>
          <w:szCs w:val="28"/>
          <w:lang w:val="en-US" w:eastAsia="en-US"/>
        </w:rPr>
      </w:pPr>
      <w:r w:rsidRPr="00F64DD0">
        <w:rPr>
          <w:rStyle w:val="FontStyle11"/>
          <w:rFonts w:ascii="Times New Roman" w:hAnsi="Times New Roman" w:cs="Times New Roman"/>
          <w:b/>
          <w:sz w:val="28"/>
          <w:szCs w:val="28"/>
          <w:lang w:eastAsia="en-US"/>
        </w:rPr>
        <w:lastRenderedPageBreak/>
        <w:t>С</w:t>
      </w:r>
      <w:r w:rsidRPr="002611FE">
        <w:rPr>
          <w:rStyle w:val="FontStyle11"/>
          <w:rFonts w:ascii="Times New Roman" w:hAnsi="Times New Roman" w:cs="Times New Roman"/>
          <w:sz w:val="28"/>
          <w:szCs w:val="28"/>
          <w:lang w:val="en-US" w:eastAsia="en-US"/>
        </w:rPr>
        <w:t xml:space="preserve"> </w:t>
      </w:r>
      <w:r w:rsidRPr="002611FE">
        <w:rPr>
          <w:rStyle w:val="FontStyle16"/>
          <w:rFonts w:ascii="Times New Roman" w:hAnsi="Times New Roman" w:cs="Times New Roman"/>
          <w:b w:val="0"/>
          <w:sz w:val="28"/>
          <w:szCs w:val="28"/>
          <w:lang w:val="en-US" w:eastAsia="en-US"/>
        </w:rPr>
        <w:t xml:space="preserve">are useful although they </w:t>
      </w:r>
      <w:r w:rsidR="00AC2462">
        <w:rPr>
          <w:rStyle w:val="FontStyle16"/>
          <w:rFonts w:ascii="Times New Roman" w:hAnsi="Times New Roman" w:cs="Times New Roman"/>
          <w:b w:val="0"/>
          <w:sz w:val="28"/>
          <w:szCs w:val="28"/>
          <w:lang w:val="en-US" w:eastAsia="en-US"/>
        </w:rPr>
        <w:t>may not</w:t>
      </w:r>
      <w:r w:rsidRPr="002611FE">
        <w:rPr>
          <w:rStyle w:val="FontStyle16"/>
          <w:rFonts w:ascii="Times New Roman" w:hAnsi="Times New Roman" w:cs="Times New Roman"/>
          <w:b w:val="0"/>
          <w:sz w:val="28"/>
          <w:szCs w:val="28"/>
          <w:lang w:val="en-US" w:eastAsia="en-US"/>
        </w:rPr>
        <w:t xml:space="preserve"> improve academic</w:t>
      </w:r>
      <w:r w:rsidR="00F64DD0">
        <w:rPr>
          <w:rStyle w:val="FontStyle16"/>
          <w:rFonts w:ascii="Times New Roman" w:hAnsi="Times New Roman" w:cs="Times New Roman"/>
          <w:b w:val="0"/>
          <w:sz w:val="28"/>
          <w:szCs w:val="28"/>
          <w:lang w:val="en-US" w:eastAsia="en-US"/>
        </w:rPr>
        <w:t xml:space="preserve"> </w:t>
      </w:r>
      <w:r w:rsidRPr="002611FE">
        <w:rPr>
          <w:rStyle w:val="FontStyle16"/>
          <w:rFonts w:ascii="Times New Roman" w:hAnsi="Times New Roman" w:cs="Times New Roman"/>
          <w:b w:val="0"/>
          <w:sz w:val="28"/>
          <w:szCs w:val="28"/>
          <w:lang w:val="en-US" w:eastAsia="en-US"/>
        </w:rPr>
        <w:t>performance.</w:t>
      </w:r>
    </w:p>
    <w:p w:rsidR="002611FE" w:rsidRPr="002611FE" w:rsidRDefault="00F64DD0" w:rsidP="00F64DD0">
      <w:pPr>
        <w:pStyle w:val="Style7"/>
        <w:widowControl/>
        <w:spacing w:line="360" w:lineRule="auto"/>
        <w:ind w:left="331"/>
        <w:rPr>
          <w:rStyle w:val="FontStyle16"/>
          <w:rFonts w:ascii="Times New Roman" w:hAnsi="Times New Roman" w:cs="Times New Roman"/>
          <w:b w:val="0"/>
          <w:sz w:val="28"/>
          <w:szCs w:val="28"/>
          <w:lang w:val="en-US"/>
        </w:rPr>
      </w:pPr>
      <w:r>
        <w:rPr>
          <w:rStyle w:val="FontStyle11"/>
          <w:rFonts w:ascii="Times New Roman" w:hAnsi="Times New Roman" w:cs="Times New Roman"/>
          <w:b/>
          <w:sz w:val="28"/>
          <w:szCs w:val="28"/>
          <w:lang w:val="en-US" w:eastAsia="en-US"/>
        </w:rPr>
        <w:t xml:space="preserve">12. </w:t>
      </w:r>
      <w:r w:rsidR="002611FE" w:rsidRPr="002611FE">
        <w:rPr>
          <w:rStyle w:val="FontStyle16"/>
          <w:rFonts w:ascii="Times New Roman" w:hAnsi="Times New Roman" w:cs="Times New Roman"/>
          <w:b w:val="0"/>
          <w:sz w:val="28"/>
          <w:szCs w:val="28"/>
          <w:lang w:val="en-US"/>
        </w:rPr>
        <w:t xml:space="preserve">The focus of British schools has been on </w:t>
      </w:r>
      <w:proofErr w:type="spellStart"/>
      <w:r w:rsidR="002611FE" w:rsidRPr="002611FE">
        <w:rPr>
          <w:rStyle w:val="FontStyle16"/>
          <w:rFonts w:ascii="Times New Roman" w:hAnsi="Times New Roman" w:cs="Times New Roman"/>
          <w:b w:val="0"/>
          <w:sz w:val="28"/>
          <w:szCs w:val="28"/>
          <w:lang w:val="en-US"/>
        </w:rPr>
        <w:t>maths</w:t>
      </w:r>
      <w:proofErr w:type="spellEnd"/>
      <w:r w:rsidR="002611FE" w:rsidRPr="002611FE">
        <w:rPr>
          <w:rStyle w:val="FontStyle16"/>
          <w:rFonts w:ascii="Times New Roman" w:hAnsi="Times New Roman" w:cs="Times New Roman"/>
          <w:b w:val="0"/>
          <w:sz w:val="28"/>
          <w:szCs w:val="28"/>
          <w:lang w:val="en-US"/>
        </w:rPr>
        <w:t>,</w:t>
      </w:r>
      <w:r>
        <w:rPr>
          <w:rStyle w:val="FontStyle16"/>
          <w:rFonts w:ascii="Times New Roman" w:hAnsi="Times New Roman" w:cs="Times New Roman"/>
          <w:b w:val="0"/>
          <w:sz w:val="28"/>
          <w:szCs w:val="28"/>
          <w:lang w:val="en-US"/>
        </w:rPr>
        <w:t xml:space="preserve"> </w:t>
      </w:r>
      <w:r w:rsidR="002611FE" w:rsidRPr="002611FE">
        <w:rPr>
          <w:rStyle w:val="FontStyle16"/>
          <w:rFonts w:ascii="Times New Roman" w:hAnsi="Times New Roman" w:cs="Times New Roman"/>
          <w:b w:val="0"/>
          <w:sz w:val="28"/>
          <w:szCs w:val="28"/>
          <w:lang w:val="en-US"/>
        </w:rPr>
        <w:t>science and literacy because they</w:t>
      </w:r>
    </w:p>
    <w:p w:rsidR="00D7191C" w:rsidRDefault="00D7191C" w:rsidP="00D7191C">
      <w:pPr>
        <w:pStyle w:val="Style7"/>
        <w:widowControl/>
        <w:tabs>
          <w:tab w:val="left" w:pos="557"/>
        </w:tabs>
        <w:spacing w:line="360" w:lineRule="auto"/>
        <w:ind w:firstLine="0"/>
        <w:rPr>
          <w:rStyle w:val="FontStyle16"/>
          <w:rFonts w:ascii="Times New Roman" w:hAnsi="Times New Roman" w:cs="Times New Roman"/>
          <w:b w:val="0"/>
          <w:sz w:val="28"/>
          <w:szCs w:val="28"/>
          <w:lang w:val="en-US"/>
        </w:rPr>
      </w:pPr>
      <w:r w:rsidRPr="00D7191C">
        <w:rPr>
          <w:rStyle w:val="FontStyle11"/>
          <w:rFonts w:ascii="Times New Roman" w:hAnsi="Times New Roman" w:cs="Times New Roman"/>
          <w:b/>
          <w:sz w:val="28"/>
          <w:szCs w:val="28"/>
          <w:lang w:val="en-US" w:eastAsia="en-US"/>
        </w:rPr>
        <w:t xml:space="preserve"> </w:t>
      </w:r>
      <w:r>
        <w:rPr>
          <w:rStyle w:val="FontStyle11"/>
          <w:rFonts w:ascii="Times New Roman" w:hAnsi="Times New Roman" w:cs="Times New Roman"/>
          <w:b/>
          <w:sz w:val="28"/>
          <w:szCs w:val="28"/>
          <w:lang w:val="en-US" w:eastAsia="en-US"/>
        </w:rPr>
        <w:t xml:space="preserve">A </w:t>
      </w:r>
      <w:r w:rsidR="002611FE" w:rsidRPr="002611FE">
        <w:rPr>
          <w:rStyle w:val="FontStyle16"/>
          <w:rFonts w:ascii="Times New Roman" w:hAnsi="Times New Roman" w:cs="Times New Roman"/>
          <w:b w:val="0"/>
          <w:sz w:val="28"/>
          <w:szCs w:val="28"/>
          <w:lang w:val="en-US"/>
        </w:rPr>
        <w:t>aren</w:t>
      </w:r>
      <w:r w:rsidR="00A53708">
        <w:rPr>
          <w:rStyle w:val="FontStyle16"/>
          <w:rFonts w:ascii="Times New Roman" w:hAnsi="Times New Roman" w:cs="Times New Roman"/>
          <w:b w:val="0"/>
          <w:sz w:val="28"/>
          <w:szCs w:val="28"/>
          <w:lang w:val="en-US"/>
        </w:rPr>
        <w:t>’</w:t>
      </w:r>
      <w:r w:rsidR="002611FE" w:rsidRPr="002611FE">
        <w:rPr>
          <w:rStyle w:val="FontStyle16"/>
          <w:rFonts w:ascii="Times New Roman" w:hAnsi="Times New Roman" w:cs="Times New Roman"/>
          <w:b w:val="0"/>
          <w:sz w:val="28"/>
          <w:szCs w:val="28"/>
          <w:lang w:val="en-US"/>
        </w:rPr>
        <w:t>t important international subjects.</w:t>
      </w:r>
    </w:p>
    <w:p w:rsidR="00D7191C" w:rsidRDefault="00D7191C" w:rsidP="00D7191C">
      <w:pPr>
        <w:pStyle w:val="Style7"/>
        <w:widowControl/>
        <w:tabs>
          <w:tab w:val="left" w:pos="557"/>
        </w:tabs>
        <w:spacing w:line="360" w:lineRule="auto"/>
        <w:ind w:firstLine="0"/>
        <w:rPr>
          <w:rStyle w:val="FontStyle16"/>
          <w:rFonts w:ascii="Times New Roman" w:hAnsi="Times New Roman" w:cs="Times New Roman"/>
          <w:b w:val="0"/>
          <w:sz w:val="28"/>
          <w:szCs w:val="28"/>
          <w:lang w:val="en-US"/>
        </w:rPr>
      </w:pPr>
      <w:r>
        <w:rPr>
          <w:rStyle w:val="FontStyle16"/>
          <w:rFonts w:ascii="Times New Roman" w:hAnsi="Times New Roman" w:cs="Times New Roman"/>
          <w:sz w:val="28"/>
          <w:szCs w:val="28"/>
          <w:lang w:val="en-US"/>
        </w:rPr>
        <w:t xml:space="preserve"> </w:t>
      </w:r>
      <w:r w:rsidRPr="00D7191C">
        <w:rPr>
          <w:rStyle w:val="FontStyle16"/>
          <w:rFonts w:ascii="Times New Roman" w:hAnsi="Times New Roman" w:cs="Times New Roman"/>
          <w:sz w:val="28"/>
          <w:szCs w:val="28"/>
          <w:lang w:val="en-US"/>
        </w:rPr>
        <w:t>B</w:t>
      </w:r>
      <w:r w:rsidR="002611FE" w:rsidRPr="00D7191C">
        <w:rPr>
          <w:rStyle w:val="FontStyle16"/>
          <w:rFonts w:ascii="Times New Roman" w:hAnsi="Times New Roman" w:cs="Times New Roman"/>
          <w:sz w:val="28"/>
          <w:szCs w:val="28"/>
          <w:lang w:val="en-US"/>
        </w:rPr>
        <w:t xml:space="preserve"> </w:t>
      </w:r>
      <w:proofErr w:type="gramStart"/>
      <w:r w:rsidR="00A53708">
        <w:rPr>
          <w:rStyle w:val="FontStyle16"/>
          <w:rFonts w:ascii="Times New Roman" w:hAnsi="Times New Roman" w:cs="Times New Roman"/>
          <w:b w:val="0"/>
          <w:sz w:val="28"/>
          <w:szCs w:val="28"/>
          <w:lang w:val="en-US"/>
        </w:rPr>
        <w:t>aren’t</w:t>
      </w:r>
      <w:proofErr w:type="gramEnd"/>
      <w:r w:rsidR="002611FE" w:rsidRPr="002611FE">
        <w:rPr>
          <w:rStyle w:val="FontStyle16"/>
          <w:rFonts w:ascii="Times New Roman" w:hAnsi="Times New Roman" w:cs="Times New Roman"/>
          <w:b w:val="0"/>
          <w:sz w:val="28"/>
          <w:szCs w:val="28"/>
          <w:lang w:val="en-US"/>
        </w:rPr>
        <w:t xml:space="preserve"> part of global competition. </w:t>
      </w:r>
    </w:p>
    <w:p w:rsidR="002611FE" w:rsidRDefault="00D7191C" w:rsidP="00D7191C">
      <w:pPr>
        <w:pStyle w:val="Style7"/>
        <w:widowControl/>
        <w:tabs>
          <w:tab w:val="left" w:pos="557"/>
        </w:tabs>
        <w:spacing w:line="360" w:lineRule="auto"/>
        <w:ind w:firstLine="0"/>
        <w:rPr>
          <w:rStyle w:val="FontStyle16"/>
          <w:rFonts w:ascii="Times New Roman" w:hAnsi="Times New Roman" w:cs="Times New Roman"/>
          <w:b w:val="0"/>
          <w:sz w:val="28"/>
          <w:szCs w:val="28"/>
          <w:lang w:val="en-US" w:eastAsia="en-US"/>
        </w:rPr>
      </w:pPr>
      <w:r>
        <w:rPr>
          <w:rStyle w:val="FontStyle11"/>
          <w:rFonts w:ascii="Times New Roman" w:hAnsi="Times New Roman" w:cs="Times New Roman"/>
          <w:sz w:val="28"/>
          <w:szCs w:val="28"/>
          <w:lang w:val="en-US" w:eastAsia="en-US"/>
        </w:rPr>
        <w:t xml:space="preserve"> </w:t>
      </w:r>
      <w:r w:rsidRPr="00D7191C">
        <w:rPr>
          <w:rStyle w:val="FontStyle11"/>
          <w:rFonts w:ascii="Times New Roman" w:hAnsi="Times New Roman" w:cs="Times New Roman"/>
          <w:b/>
          <w:sz w:val="28"/>
          <w:szCs w:val="28"/>
          <w:lang w:val="en-US" w:eastAsia="en-US"/>
        </w:rPr>
        <w:t>C</w:t>
      </w:r>
      <w:r>
        <w:rPr>
          <w:rStyle w:val="FontStyle11"/>
          <w:rFonts w:ascii="Times New Roman" w:hAnsi="Times New Roman" w:cs="Times New Roman"/>
          <w:b/>
          <w:sz w:val="28"/>
          <w:szCs w:val="28"/>
          <w:lang w:val="en-US" w:eastAsia="en-US"/>
        </w:rPr>
        <w:t xml:space="preserve"> </w:t>
      </w:r>
      <w:proofErr w:type="gramStart"/>
      <w:r w:rsidR="002611FE" w:rsidRPr="002611FE">
        <w:rPr>
          <w:rStyle w:val="FontStyle16"/>
          <w:rFonts w:ascii="Times New Roman" w:hAnsi="Times New Roman" w:cs="Times New Roman"/>
          <w:b w:val="0"/>
          <w:sz w:val="28"/>
          <w:szCs w:val="28"/>
          <w:lang w:val="en-US" w:eastAsia="en-US"/>
        </w:rPr>
        <w:t>benefit</w:t>
      </w:r>
      <w:proofErr w:type="gramEnd"/>
      <w:r w:rsidR="002611FE" w:rsidRPr="002611FE">
        <w:rPr>
          <w:rStyle w:val="FontStyle16"/>
          <w:rFonts w:ascii="Times New Roman" w:hAnsi="Times New Roman" w:cs="Times New Roman"/>
          <w:b w:val="0"/>
          <w:sz w:val="28"/>
          <w:szCs w:val="28"/>
          <w:lang w:val="en-US" w:eastAsia="en-US"/>
        </w:rPr>
        <w:t xml:space="preserve"> students more in today's world. </w:t>
      </w:r>
    </w:p>
    <w:p w:rsidR="002611FE" w:rsidRPr="002611FE" w:rsidRDefault="00D7191C" w:rsidP="0092672B">
      <w:pPr>
        <w:pStyle w:val="Style4"/>
        <w:widowControl/>
        <w:tabs>
          <w:tab w:val="left" w:pos="0"/>
        </w:tabs>
        <w:spacing w:before="154" w:line="360" w:lineRule="auto"/>
        <w:ind w:left="331" w:right="384" w:hanging="189"/>
        <w:rPr>
          <w:rStyle w:val="FontStyle16"/>
          <w:rFonts w:ascii="Times New Roman" w:hAnsi="Times New Roman" w:cs="Times New Roman"/>
          <w:b w:val="0"/>
          <w:bCs w:val="0"/>
          <w:sz w:val="28"/>
          <w:szCs w:val="28"/>
          <w:lang w:val="en-US"/>
        </w:rPr>
      </w:pPr>
      <w:r w:rsidRPr="00D7191C">
        <w:rPr>
          <w:rStyle w:val="FontStyle11"/>
          <w:rFonts w:ascii="Times New Roman" w:hAnsi="Times New Roman" w:cs="Times New Roman"/>
          <w:b/>
          <w:sz w:val="28"/>
          <w:szCs w:val="28"/>
          <w:lang w:val="en-US"/>
        </w:rPr>
        <w:t>1</w:t>
      </w:r>
      <w:r w:rsidR="002611FE" w:rsidRPr="00D7191C">
        <w:rPr>
          <w:rStyle w:val="FontStyle11"/>
          <w:rFonts w:ascii="Times New Roman" w:hAnsi="Times New Roman" w:cs="Times New Roman"/>
          <w:b/>
          <w:sz w:val="28"/>
          <w:szCs w:val="28"/>
          <w:lang w:val="en-US"/>
        </w:rPr>
        <w:t>3</w:t>
      </w:r>
      <w:r w:rsidRPr="009606C8">
        <w:rPr>
          <w:rStyle w:val="FontStyle11"/>
          <w:rFonts w:ascii="Times New Roman" w:hAnsi="Times New Roman" w:cs="Times New Roman"/>
          <w:b/>
          <w:sz w:val="28"/>
          <w:szCs w:val="28"/>
          <w:lang w:val="en-US"/>
        </w:rPr>
        <w:t>.</w:t>
      </w:r>
      <w:r w:rsidR="002611FE" w:rsidRPr="002611FE">
        <w:rPr>
          <w:rStyle w:val="FontStyle11"/>
          <w:rFonts w:ascii="Times New Roman" w:hAnsi="Times New Roman" w:cs="Times New Roman"/>
          <w:sz w:val="28"/>
          <w:szCs w:val="28"/>
          <w:lang w:val="en-US"/>
        </w:rPr>
        <w:tab/>
      </w:r>
      <w:r w:rsidR="002611FE" w:rsidRPr="002611FE">
        <w:rPr>
          <w:rStyle w:val="FontStyle16"/>
          <w:rFonts w:ascii="Times New Roman" w:hAnsi="Times New Roman" w:cs="Times New Roman"/>
          <w:b w:val="0"/>
          <w:sz w:val="28"/>
          <w:szCs w:val="28"/>
          <w:lang w:val="en-US"/>
        </w:rPr>
        <w:t>Which skills 'are ... believed to help children learn</w:t>
      </w:r>
      <w:r w:rsidR="009606C8">
        <w:rPr>
          <w:rStyle w:val="FontStyle16"/>
          <w:rFonts w:ascii="Times New Roman" w:hAnsi="Times New Roman" w:cs="Times New Roman"/>
          <w:b w:val="0"/>
          <w:sz w:val="28"/>
          <w:szCs w:val="28"/>
          <w:lang w:val="en-US"/>
        </w:rPr>
        <w:t xml:space="preserve"> </w:t>
      </w:r>
      <w:r w:rsidR="002611FE" w:rsidRPr="002611FE">
        <w:rPr>
          <w:rStyle w:val="FontStyle16"/>
          <w:rFonts w:ascii="Times New Roman" w:hAnsi="Times New Roman" w:cs="Times New Roman"/>
          <w:b w:val="0"/>
          <w:sz w:val="28"/>
          <w:szCs w:val="28"/>
          <w:lang w:val="en-US"/>
        </w:rPr>
        <w:t xml:space="preserve">academically'? </w:t>
      </w:r>
    </w:p>
    <w:p w:rsidR="002611FE" w:rsidRPr="002611FE" w:rsidRDefault="002611FE" w:rsidP="0092672B">
      <w:pPr>
        <w:pStyle w:val="Style7"/>
        <w:widowControl/>
        <w:tabs>
          <w:tab w:val="left" w:pos="0"/>
        </w:tabs>
        <w:spacing w:line="360" w:lineRule="auto"/>
        <w:ind w:left="331" w:hanging="189"/>
        <w:rPr>
          <w:rStyle w:val="FontStyle16"/>
          <w:rFonts w:ascii="Times New Roman" w:hAnsi="Times New Roman" w:cs="Times New Roman"/>
          <w:b w:val="0"/>
          <w:sz w:val="28"/>
          <w:szCs w:val="28"/>
          <w:lang w:val="en-US" w:eastAsia="en-US"/>
        </w:rPr>
      </w:pPr>
      <w:r w:rsidRPr="009606C8">
        <w:rPr>
          <w:rStyle w:val="FontStyle11"/>
          <w:rFonts w:ascii="Times New Roman" w:hAnsi="Times New Roman" w:cs="Times New Roman"/>
          <w:b/>
          <w:sz w:val="28"/>
          <w:szCs w:val="28"/>
          <w:lang w:val="en-US" w:eastAsia="en-US"/>
        </w:rPr>
        <w:t>A</w:t>
      </w:r>
      <w:r w:rsidRPr="002611FE">
        <w:rPr>
          <w:rStyle w:val="FontStyle11"/>
          <w:rFonts w:ascii="Times New Roman" w:hAnsi="Times New Roman" w:cs="Times New Roman"/>
          <w:sz w:val="28"/>
          <w:szCs w:val="28"/>
          <w:lang w:val="en-US" w:eastAsia="en-US"/>
        </w:rPr>
        <w:t xml:space="preserve"> </w:t>
      </w:r>
      <w:r w:rsidRPr="002611FE">
        <w:rPr>
          <w:rStyle w:val="FontStyle16"/>
          <w:rFonts w:ascii="Times New Roman" w:hAnsi="Times New Roman" w:cs="Times New Roman"/>
          <w:b w:val="0"/>
          <w:sz w:val="28"/>
          <w:szCs w:val="28"/>
          <w:lang w:val="en-US" w:eastAsia="en-US"/>
        </w:rPr>
        <w:t xml:space="preserve">the arts </w:t>
      </w:r>
    </w:p>
    <w:p w:rsidR="009606C8" w:rsidRDefault="002611FE" w:rsidP="0092672B">
      <w:pPr>
        <w:pStyle w:val="Style7"/>
        <w:widowControl/>
        <w:tabs>
          <w:tab w:val="left" w:pos="0"/>
        </w:tabs>
        <w:spacing w:line="360" w:lineRule="auto"/>
        <w:ind w:left="336" w:right="384" w:hanging="189"/>
        <w:rPr>
          <w:rStyle w:val="FontStyle16"/>
          <w:rFonts w:ascii="Times New Roman" w:hAnsi="Times New Roman" w:cs="Times New Roman"/>
          <w:b w:val="0"/>
          <w:sz w:val="28"/>
          <w:szCs w:val="28"/>
          <w:lang w:val="en-US"/>
        </w:rPr>
      </w:pPr>
      <w:r w:rsidRPr="009606C8">
        <w:rPr>
          <w:rStyle w:val="FontStyle11"/>
          <w:rFonts w:ascii="Times New Roman" w:hAnsi="Times New Roman" w:cs="Times New Roman"/>
          <w:b/>
          <w:sz w:val="28"/>
          <w:szCs w:val="28"/>
        </w:rPr>
        <w:t>В</w:t>
      </w:r>
      <w:r w:rsidRPr="002611FE">
        <w:rPr>
          <w:rStyle w:val="FontStyle11"/>
          <w:rFonts w:ascii="Times New Roman" w:hAnsi="Times New Roman" w:cs="Times New Roman"/>
          <w:sz w:val="28"/>
          <w:szCs w:val="28"/>
          <w:lang w:val="en-US"/>
        </w:rPr>
        <w:t xml:space="preserve"> </w:t>
      </w:r>
      <w:r w:rsidRPr="002611FE">
        <w:rPr>
          <w:rStyle w:val="FontStyle16"/>
          <w:rFonts w:ascii="Times New Roman" w:hAnsi="Times New Roman" w:cs="Times New Roman"/>
          <w:b w:val="0"/>
          <w:sz w:val="28"/>
          <w:szCs w:val="28"/>
          <w:lang w:val="en-US"/>
        </w:rPr>
        <w:t xml:space="preserve">creativity, critical thinking, motivation and self-confidence </w:t>
      </w:r>
    </w:p>
    <w:p w:rsidR="009606C8" w:rsidRDefault="002611FE" w:rsidP="0092672B">
      <w:pPr>
        <w:pStyle w:val="Style7"/>
        <w:widowControl/>
        <w:tabs>
          <w:tab w:val="left" w:pos="0"/>
        </w:tabs>
        <w:spacing w:line="360" w:lineRule="auto"/>
        <w:ind w:left="336" w:right="384" w:hanging="189"/>
        <w:rPr>
          <w:rStyle w:val="FontStyle18"/>
          <w:rFonts w:ascii="Times New Roman" w:hAnsi="Times New Roman" w:cs="Times New Roman"/>
          <w:b w:val="0"/>
          <w:sz w:val="28"/>
          <w:szCs w:val="28"/>
          <w:lang w:val="en-US"/>
        </w:rPr>
      </w:pPr>
      <w:r w:rsidRPr="009606C8">
        <w:rPr>
          <w:rStyle w:val="FontStyle11"/>
          <w:rFonts w:ascii="Times New Roman" w:hAnsi="Times New Roman" w:cs="Times New Roman"/>
          <w:b/>
          <w:sz w:val="28"/>
          <w:szCs w:val="28"/>
        </w:rPr>
        <w:t>С</w:t>
      </w:r>
      <w:r w:rsidRPr="002611FE">
        <w:rPr>
          <w:rStyle w:val="FontStyle11"/>
          <w:rFonts w:ascii="Times New Roman" w:hAnsi="Times New Roman" w:cs="Times New Roman"/>
          <w:sz w:val="28"/>
          <w:szCs w:val="28"/>
          <w:lang w:val="en-US"/>
        </w:rPr>
        <w:t xml:space="preserve"> </w:t>
      </w:r>
      <w:proofErr w:type="spellStart"/>
      <w:r w:rsidRPr="002611FE">
        <w:rPr>
          <w:rStyle w:val="FontStyle16"/>
          <w:rFonts w:ascii="Times New Roman" w:hAnsi="Times New Roman" w:cs="Times New Roman"/>
          <w:b w:val="0"/>
          <w:sz w:val="28"/>
          <w:szCs w:val="28"/>
          <w:lang w:val="en-US"/>
        </w:rPr>
        <w:t>maths</w:t>
      </w:r>
      <w:proofErr w:type="spellEnd"/>
      <w:r w:rsidRPr="002611FE">
        <w:rPr>
          <w:rStyle w:val="FontStyle16"/>
          <w:rFonts w:ascii="Times New Roman" w:hAnsi="Times New Roman" w:cs="Times New Roman"/>
          <w:b w:val="0"/>
          <w:sz w:val="28"/>
          <w:szCs w:val="28"/>
          <w:lang w:val="en-US"/>
        </w:rPr>
        <w:t xml:space="preserve">, science and literacy </w:t>
      </w:r>
    </w:p>
    <w:p w:rsidR="002611FE" w:rsidRPr="002611FE" w:rsidRDefault="000A6364" w:rsidP="000A6364">
      <w:pPr>
        <w:pStyle w:val="Style4"/>
        <w:widowControl/>
        <w:tabs>
          <w:tab w:val="left" w:pos="142"/>
        </w:tabs>
        <w:spacing w:line="360" w:lineRule="auto"/>
        <w:ind w:left="142" w:hanging="142"/>
        <w:rPr>
          <w:rStyle w:val="FontStyle16"/>
          <w:rFonts w:ascii="Times New Roman" w:hAnsi="Times New Roman" w:cs="Times New Roman"/>
          <w:b w:val="0"/>
          <w:sz w:val="28"/>
          <w:szCs w:val="28"/>
          <w:lang w:val="en-US"/>
        </w:rPr>
      </w:pPr>
      <w:r>
        <w:rPr>
          <w:rStyle w:val="FontStyle11"/>
          <w:rFonts w:ascii="Times New Roman" w:hAnsi="Times New Roman" w:cs="Times New Roman"/>
          <w:b/>
          <w:sz w:val="28"/>
          <w:szCs w:val="28"/>
          <w:lang w:val="en-US"/>
        </w:rPr>
        <w:t xml:space="preserve">  </w:t>
      </w:r>
      <w:r w:rsidR="009606C8" w:rsidRPr="009606C8">
        <w:rPr>
          <w:rStyle w:val="FontStyle11"/>
          <w:rFonts w:ascii="Times New Roman" w:hAnsi="Times New Roman" w:cs="Times New Roman"/>
          <w:b/>
          <w:sz w:val="28"/>
          <w:szCs w:val="28"/>
          <w:lang w:val="en-US"/>
        </w:rPr>
        <w:t>14.</w:t>
      </w:r>
      <w:r w:rsidR="002611FE" w:rsidRPr="009606C8">
        <w:rPr>
          <w:rStyle w:val="FontStyle11"/>
          <w:rFonts w:ascii="Times New Roman" w:hAnsi="Times New Roman" w:cs="Times New Roman"/>
          <w:b/>
          <w:sz w:val="28"/>
          <w:szCs w:val="28"/>
          <w:lang w:val="en-US"/>
        </w:rPr>
        <w:tab/>
      </w:r>
      <w:r w:rsidR="00A6615F" w:rsidRPr="002611FE">
        <w:rPr>
          <w:rStyle w:val="FontStyle16"/>
          <w:rFonts w:ascii="Times New Roman" w:hAnsi="Times New Roman" w:cs="Times New Roman"/>
          <w:b w:val="0"/>
          <w:sz w:val="28"/>
          <w:szCs w:val="28"/>
          <w:lang w:val="en-US"/>
        </w:rPr>
        <w:t>Which of these sources</w:t>
      </w:r>
      <w:r w:rsidR="00A6615F">
        <w:rPr>
          <w:rStyle w:val="FontStyle16"/>
          <w:rFonts w:ascii="Times New Roman" w:hAnsi="Times New Roman" w:cs="Times New Roman"/>
          <w:b w:val="0"/>
          <w:sz w:val="28"/>
          <w:szCs w:val="28"/>
          <w:lang w:val="en-US"/>
        </w:rPr>
        <w:t xml:space="preserve"> expressed its concern about children from economically </w:t>
      </w:r>
      <w:r w:rsidRPr="000A6364">
        <w:rPr>
          <w:rStyle w:val="FontStyle16"/>
          <w:rFonts w:ascii="Times New Roman" w:hAnsi="Times New Roman" w:cs="Times New Roman"/>
          <w:b w:val="0"/>
          <w:sz w:val="28"/>
          <w:szCs w:val="28"/>
          <w:lang w:val="en-US"/>
        </w:rPr>
        <w:t xml:space="preserve">     </w:t>
      </w:r>
      <w:r w:rsidR="00A6615F">
        <w:rPr>
          <w:rStyle w:val="FontStyle16"/>
          <w:rFonts w:ascii="Times New Roman" w:hAnsi="Times New Roman" w:cs="Times New Roman"/>
          <w:b w:val="0"/>
          <w:sz w:val="28"/>
          <w:szCs w:val="28"/>
          <w:lang w:val="en-US"/>
        </w:rPr>
        <w:t>disadvantaged families?</w:t>
      </w:r>
    </w:p>
    <w:p w:rsidR="00A6615F" w:rsidRPr="00A6615F" w:rsidRDefault="00A6615F" w:rsidP="00A6615F">
      <w:pPr>
        <w:pStyle w:val="Style4"/>
        <w:widowControl/>
        <w:tabs>
          <w:tab w:val="left" w:pos="0"/>
        </w:tabs>
        <w:spacing w:line="360" w:lineRule="auto"/>
        <w:rPr>
          <w:rStyle w:val="FontStyle17"/>
          <w:rFonts w:ascii="Times New Roman" w:hAnsi="Times New Roman" w:cs="Times New Roman"/>
          <w:sz w:val="28"/>
          <w:szCs w:val="28"/>
          <w:lang w:val="en-US"/>
        </w:rPr>
      </w:pPr>
      <w:r>
        <w:rPr>
          <w:rStyle w:val="FontStyle11"/>
          <w:rFonts w:ascii="Times New Roman" w:hAnsi="Times New Roman" w:cs="Times New Roman"/>
          <w:b/>
          <w:sz w:val="28"/>
          <w:szCs w:val="28"/>
          <w:lang w:val="en-US"/>
        </w:rPr>
        <w:t xml:space="preserve">  A</w:t>
      </w:r>
      <w:r>
        <w:rPr>
          <w:rStyle w:val="FontStyle11"/>
          <w:rFonts w:ascii="Times New Roman" w:hAnsi="Times New Roman" w:cs="Times New Roman"/>
          <w:sz w:val="28"/>
          <w:szCs w:val="28"/>
          <w:lang w:val="en-US"/>
        </w:rPr>
        <w:t xml:space="preserve"> </w:t>
      </w:r>
      <w:r w:rsidRPr="00A6615F">
        <w:rPr>
          <w:rStyle w:val="FontStyle16"/>
          <w:rFonts w:ascii="Times New Roman" w:hAnsi="Times New Roman" w:cs="Times New Roman"/>
          <w:b w:val="0"/>
          <w:sz w:val="28"/>
          <w:szCs w:val="28"/>
          <w:lang w:val="en-US"/>
        </w:rPr>
        <w:t>the University of Warwick</w:t>
      </w:r>
      <w:r w:rsidRPr="00A6615F">
        <w:rPr>
          <w:rStyle w:val="10"/>
          <w:rFonts w:ascii="Times New Roman" w:eastAsiaTheme="minorEastAsia" w:hAnsi="Times New Roman" w:cs="Times New Roman"/>
          <w:b w:val="0"/>
          <w:lang w:val="en-US"/>
        </w:rPr>
        <w:t xml:space="preserve"> </w:t>
      </w:r>
    </w:p>
    <w:p w:rsidR="00A6615F" w:rsidRPr="00A6615F" w:rsidRDefault="00A6615F" w:rsidP="00A6615F">
      <w:pPr>
        <w:pStyle w:val="Style5"/>
        <w:widowControl/>
        <w:tabs>
          <w:tab w:val="left" w:pos="0"/>
        </w:tabs>
        <w:spacing w:line="360" w:lineRule="auto"/>
        <w:ind w:left="142" w:right="1536"/>
        <w:rPr>
          <w:rStyle w:val="FontStyle16"/>
          <w:rFonts w:ascii="Times New Roman" w:hAnsi="Times New Roman" w:cs="Times New Roman"/>
          <w:b w:val="0"/>
          <w:sz w:val="28"/>
          <w:szCs w:val="28"/>
          <w:lang w:val="en-US"/>
        </w:rPr>
      </w:pPr>
      <w:r w:rsidRPr="00A6615F">
        <w:rPr>
          <w:rStyle w:val="FontStyle11"/>
          <w:rFonts w:ascii="Times New Roman" w:hAnsi="Times New Roman" w:cs="Times New Roman"/>
          <w:b/>
          <w:sz w:val="28"/>
          <w:szCs w:val="28"/>
        </w:rPr>
        <w:t>В</w:t>
      </w:r>
      <w:r w:rsidRPr="00A6615F">
        <w:rPr>
          <w:rStyle w:val="FontStyle11"/>
          <w:rFonts w:ascii="Times New Roman" w:hAnsi="Times New Roman" w:cs="Times New Roman"/>
          <w:b/>
          <w:sz w:val="28"/>
          <w:szCs w:val="28"/>
          <w:lang w:val="en-US"/>
        </w:rPr>
        <w:t xml:space="preserve"> </w:t>
      </w:r>
      <w:r w:rsidRPr="00A6615F">
        <w:rPr>
          <w:rStyle w:val="FontStyle16"/>
          <w:rFonts w:ascii="Times New Roman" w:hAnsi="Times New Roman" w:cs="Times New Roman"/>
          <w:b w:val="0"/>
          <w:sz w:val="28"/>
          <w:szCs w:val="28"/>
          <w:lang w:val="en-US"/>
        </w:rPr>
        <w:t>the House of Lords</w:t>
      </w:r>
    </w:p>
    <w:p w:rsidR="002611FE" w:rsidRPr="002611FE" w:rsidRDefault="00A6615F" w:rsidP="00A6615F">
      <w:pPr>
        <w:pStyle w:val="Style5"/>
        <w:widowControl/>
        <w:tabs>
          <w:tab w:val="left" w:pos="0"/>
        </w:tabs>
        <w:spacing w:line="360" w:lineRule="auto"/>
        <w:ind w:left="142" w:right="1536"/>
        <w:rPr>
          <w:rStyle w:val="FontStyle17"/>
          <w:rFonts w:ascii="Times New Roman" w:hAnsi="Times New Roman" w:cs="Times New Roman"/>
          <w:sz w:val="28"/>
          <w:szCs w:val="28"/>
          <w:lang w:val="en-US" w:eastAsia="en-US"/>
        </w:rPr>
      </w:pPr>
      <w:r>
        <w:rPr>
          <w:rStyle w:val="FontStyle11"/>
          <w:rFonts w:ascii="Times New Roman" w:hAnsi="Times New Roman" w:cs="Times New Roman"/>
          <w:b/>
          <w:sz w:val="28"/>
          <w:szCs w:val="28"/>
        </w:rPr>
        <w:t>С</w:t>
      </w:r>
      <w:r>
        <w:rPr>
          <w:rStyle w:val="FontStyle11"/>
          <w:rFonts w:ascii="Times New Roman" w:hAnsi="Times New Roman" w:cs="Times New Roman"/>
          <w:b/>
          <w:sz w:val="28"/>
          <w:szCs w:val="28"/>
          <w:lang w:val="en-US"/>
        </w:rPr>
        <w:t xml:space="preserve"> </w:t>
      </w:r>
      <w:r>
        <w:rPr>
          <w:rStyle w:val="FontStyle15"/>
          <w:rFonts w:ascii="Times New Roman" w:hAnsi="Times New Roman" w:cs="Times New Roman"/>
          <w:i w:val="0"/>
          <w:sz w:val="28"/>
          <w:szCs w:val="28"/>
          <w:lang w:val="en-US"/>
        </w:rPr>
        <w:t>The Telegraph</w:t>
      </w:r>
      <w:r>
        <w:rPr>
          <w:rStyle w:val="FontStyle15"/>
          <w:rFonts w:ascii="Times New Roman" w:hAnsi="Times New Roman" w:cs="Times New Roman"/>
          <w:sz w:val="28"/>
          <w:szCs w:val="28"/>
          <w:lang w:val="en-US"/>
        </w:rPr>
        <w:t xml:space="preserve"> </w:t>
      </w:r>
      <w:r>
        <w:rPr>
          <w:rStyle w:val="FontStyle16"/>
          <w:rFonts w:ascii="Times New Roman" w:hAnsi="Times New Roman" w:cs="Times New Roman"/>
          <w:b w:val="0"/>
          <w:sz w:val="28"/>
          <w:szCs w:val="28"/>
          <w:lang w:val="en-US"/>
        </w:rPr>
        <w:t xml:space="preserve">newspaper </w:t>
      </w:r>
    </w:p>
    <w:p w:rsidR="002611FE" w:rsidRPr="002611FE" w:rsidRDefault="009606C8" w:rsidP="0092672B">
      <w:pPr>
        <w:pStyle w:val="Style4"/>
        <w:widowControl/>
        <w:tabs>
          <w:tab w:val="left" w:pos="0"/>
        </w:tabs>
        <w:spacing w:before="158" w:line="360" w:lineRule="auto"/>
        <w:ind w:left="142"/>
        <w:rPr>
          <w:rStyle w:val="FontStyle17"/>
          <w:rFonts w:ascii="Times New Roman" w:hAnsi="Times New Roman" w:cs="Times New Roman"/>
          <w:sz w:val="28"/>
          <w:szCs w:val="28"/>
          <w:lang w:val="en-US"/>
        </w:rPr>
      </w:pPr>
      <w:r w:rsidRPr="009606C8">
        <w:rPr>
          <w:rStyle w:val="FontStyle11"/>
          <w:rFonts w:ascii="Times New Roman" w:hAnsi="Times New Roman" w:cs="Times New Roman"/>
          <w:b/>
          <w:sz w:val="28"/>
          <w:szCs w:val="28"/>
          <w:lang w:val="en-US"/>
        </w:rPr>
        <w:t>15</w:t>
      </w:r>
      <w:r w:rsidR="00B22B5F">
        <w:rPr>
          <w:rStyle w:val="FontStyle11"/>
          <w:rFonts w:ascii="Times New Roman" w:hAnsi="Times New Roman" w:cs="Times New Roman"/>
          <w:b/>
          <w:sz w:val="28"/>
          <w:szCs w:val="28"/>
          <w:lang w:val="en-US"/>
        </w:rPr>
        <w:t>.</w:t>
      </w:r>
      <w:r w:rsidR="002611FE" w:rsidRPr="009606C8">
        <w:rPr>
          <w:rStyle w:val="FontStyle11"/>
          <w:rFonts w:ascii="Times New Roman" w:hAnsi="Times New Roman" w:cs="Times New Roman"/>
          <w:b/>
          <w:sz w:val="28"/>
          <w:szCs w:val="28"/>
          <w:lang w:val="en-US"/>
        </w:rPr>
        <w:tab/>
      </w:r>
      <w:r w:rsidR="002611FE" w:rsidRPr="002611FE">
        <w:rPr>
          <w:rStyle w:val="FontStyle16"/>
          <w:rFonts w:ascii="Times New Roman" w:hAnsi="Times New Roman" w:cs="Times New Roman"/>
          <w:b w:val="0"/>
          <w:sz w:val="28"/>
          <w:szCs w:val="28"/>
          <w:lang w:val="en-US"/>
        </w:rPr>
        <w:t>Which of these sources offered a reason for the decline</w:t>
      </w:r>
      <w:r>
        <w:rPr>
          <w:rStyle w:val="FontStyle16"/>
          <w:rFonts w:ascii="Times New Roman" w:hAnsi="Times New Roman" w:cs="Times New Roman"/>
          <w:b w:val="0"/>
          <w:sz w:val="28"/>
          <w:szCs w:val="28"/>
          <w:lang w:val="en-US"/>
        </w:rPr>
        <w:t xml:space="preserve"> </w:t>
      </w:r>
      <w:r w:rsidR="002611FE" w:rsidRPr="002611FE">
        <w:rPr>
          <w:rStyle w:val="FontStyle16"/>
          <w:rFonts w:ascii="Times New Roman" w:hAnsi="Times New Roman" w:cs="Times New Roman"/>
          <w:b w:val="0"/>
          <w:sz w:val="28"/>
          <w:szCs w:val="28"/>
          <w:lang w:val="en-US"/>
        </w:rPr>
        <w:t>in arts education rather than arguing for its inclusion?</w:t>
      </w:r>
      <w:r w:rsidR="002611FE" w:rsidRPr="002611FE">
        <w:rPr>
          <w:rStyle w:val="FontStyle16"/>
          <w:rFonts w:ascii="Times New Roman" w:hAnsi="Times New Roman" w:cs="Times New Roman"/>
          <w:b w:val="0"/>
          <w:sz w:val="28"/>
          <w:szCs w:val="28"/>
          <w:lang w:val="en-US"/>
        </w:rPr>
        <w:br/>
      </w:r>
      <w:r w:rsidR="002611FE" w:rsidRPr="009606C8">
        <w:rPr>
          <w:rStyle w:val="FontStyle11"/>
          <w:rFonts w:ascii="Times New Roman" w:hAnsi="Times New Roman" w:cs="Times New Roman"/>
          <w:b/>
          <w:sz w:val="28"/>
          <w:szCs w:val="28"/>
          <w:lang w:val="en-US"/>
        </w:rPr>
        <w:t>A</w:t>
      </w:r>
      <w:r w:rsidR="002611FE" w:rsidRPr="002611FE">
        <w:rPr>
          <w:rStyle w:val="FontStyle11"/>
          <w:rFonts w:ascii="Times New Roman" w:hAnsi="Times New Roman" w:cs="Times New Roman"/>
          <w:sz w:val="28"/>
          <w:szCs w:val="28"/>
          <w:lang w:val="en-US"/>
        </w:rPr>
        <w:t xml:space="preserve"> </w:t>
      </w:r>
      <w:r w:rsidR="002611FE" w:rsidRPr="002611FE">
        <w:rPr>
          <w:rStyle w:val="FontStyle16"/>
          <w:rFonts w:ascii="Times New Roman" w:hAnsi="Times New Roman" w:cs="Times New Roman"/>
          <w:b w:val="0"/>
          <w:sz w:val="28"/>
          <w:szCs w:val="28"/>
          <w:lang w:val="en-US"/>
        </w:rPr>
        <w:t xml:space="preserve">the House of Lords </w:t>
      </w:r>
    </w:p>
    <w:p w:rsidR="009606C8" w:rsidRDefault="002611FE" w:rsidP="0092672B">
      <w:pPr>
        <w:pStyle w:val="Style5"/>
        <w:widowControl/>
        <w:tabs>
          <w:tab w:val="left" w:pos="0"/>
        </w:tabs>
        <w:spacing w:line="360" w:lineRule="auto"/>
        <w:ind w:left="142" w:right="1536"/>
        <w:rPr>
          <w:rStyle w:val="FontStyle16"/>
          <w:rFonts w:ascii="Times New Roman" w:hAnsi="Times New Roman" w:cs="Times New Roman"/>
          <w:b w:val="0"/>
          <w:sz w:val="28"/>
          <w:szCs w:val="28"/>
          <w:lang w:val="en-US"/>
        </w:rPr>
      </w:pPr>
      <w:r w:rsidRPr="009606C8">
        <w:rPr>
          <w:rStyle w:val="FontStyle11"/>
          <w:rFonts w:ascii="Times New Roman" w:hAnsi="Times New Roman" w:cs="Times New Roman"/>
          <w:b/>
          <w:sz w:val="28"/>
          <w:szCs w:val="28"/>
        </w:rPr>
        <w:t>В</w:t>
      </w:r>
      <w:r w:rsidRPr="009606C8">
        <w:rPr>
          <w:rStyle w:val="FontStyle11"/>
          <w:rFonts w:ascii="Times New Roman" w:hAnsi="Times New Roman" w:cs="Times New Roman"/>
          <w:b/>
          <w:sz w:val="28"/>
          <w:szCs w:val="28"/>
          <w:lang w:val="en-US"/>
        </w:rPr>
        <w:t xml:space="preserve"> </w:t>
      </w:r>
      <w:r w:rsidRPr="002611FE">
        <w:rPr>
          <w:rStyle w:val="FontStyle16"/>
          <w:rFonts w:ascii="Times New Roman" w:hAnsi="Times New Roman" w:cs="Times New Roman"/>
          <w:b w:val="0"/>
          <w:sz w:val="28"/>
          <w:szCs w:val="28"/>
          <w:lang w:val="en-US"/>
        </w:rPr>
        <w:t>the University of Warwick</w:t>
      </w:r>
    </w:p>
    <w:p w:rsidR="002611FE" w:rsidRPr="002611FE" w:rsidRDefault="002611FE" w:rsidP="0092672B">
      <w:pPr>
        <w:pStyle w:val="Style5"/>
        <w:widowControl/>
        <w:tabs>
          <w:tab w:val="left" w:pos="0"/>
        </w:tabs>
        <w:spacing w:line="360" w:lineRule="auto"/>
        <w:ind w:left="142" w:right="1536"/>
        <w:rPr>
          <w:rStyle w:val="FontStyle16"/>
          <w:rFonts w:ascii="Times New Roman" w:hAnsi="Times New Roman" w:cs="Times New Roman"/>
          <w:b w:val="0"/>
          <w:sz w:val="28"/>
          <w:szCs w:val="28"/>
          <w:lang w:val="en-US"/>
        </w:rPr>
      </w:pPr>
      <w:r w:rsidRPr="009606C8">
        <w:rPr>
          <w:rStyle w:val="FontStyle11"/>
          <w:rFonts w:ascii="Times New Roman" w:hAnsi="Times New Roman" w:cs="Times New Roman"/>
          <w:b/>
          <w:sz w:val="28"/>
          <w:szCs w:val="28"/>
        </w:rPr>
        <w:t>С</w:t>
      </w:r>
      <w:r w:rsidRPr="009606C8">
        <w:rPr>
          <w:rStyle w:val="FontStyle11"/>
          <w:rFonts w:ascii="Times New Roman" w:hAnsi="Times New Roman" w:cs="Times New Roman"/>
          <w:b/>
          <w:sz w:val="28"/>
          <w:szCs w:val="28"/>
          <w:lang w:val="en-US"/>
        </w:rPr>
        <w:t xml:space="preserve"> </w:t>
      </w:r>
      <w:r w:rsidRPr="009606C8">
        <w:rPr>
          <w:rStyle w:val="FontStyle15"/>
          <w:rFonts w:ascii="Times New Roman" w:hAnsi="Times New Roman" w:cs="Times New Roman"/>
          <w:i w:val="0"/>
          <w:sz w:val="28"/>
          <w:szCs w:val="28"/>
          <w:lang w:val="en-US"/>
        </w:rPr>
        <w:t>The Telegraph</w:t>
      </w:r>
      <w:r w:rsidRPr="002611FE">
        <w:rPr>
          <w:rStyle w:val="FontStyle15"/>
          <w:rFonts w:ascii="Times New Roman" w:hAnsi="Times New Roman" w:cs="Times New Roman"/>
          <w:sz w:val="28"/>
          <w:szCs w:val="28"/>
          <w:lang w:val="en-US"/>
        </w:rPr>
        <w:t xml:space="preserve"> </w:t>
      </w:r>
      <w:r w:rsidRPr="002611FE">
        <w:rPr>
          <w:rStyle w:val="FontStyle16"/>
          <w:rFonts w:ascii="Times New Roman" w:hAnsi="Times New Roman" w:cs="Times New Roman"/>
          <w:b w:val="0"/>
          <w:sz w:val="28"/>
          <w:szCs w:val="28"/>
          <w:lang w:val="en-US"/>
        </w:rPr>
        <w:t xml:space="preserve">newspaper </w:t>
      </w:r>
    </w:p>
    <w:p w:rsidR="002611FE" w:rsidRPr="002611FE" w:rsidRDefault="00B22B5F" w:rsidP="0092672B">
      <w:pPr>
        <w:pStyle w:val="Style4"/>
        <w:widowControl/>
        <w:tabs>
          <w:tab w:val="left" w:pos="0"/>
        </w:tabs>
        <w:spacing w:before="154" w:line="360" w:lineRule="auto"/>
        <w:ind w:left="142"/>
        <w:rPr>
          <w:rStyle w:val="FontStyle17"/>
          <w:rFonts w:ascii="Times New Roman" w:hAnsi="Times New Roman" w:cs="Times New Roman"/>
          <w:sz w:val="28"/>
          <w:szCs w:val="28"/>
          <w:lang w:val="en-US"/>
        </w:rPr>
      </w:pPr>
      <w:r>
        <w:rPr>
          <w:rStyle w:val="FontStyle11"/>
          <w:rFonts w:ascii="Times New Roman" w:hAnsi="Times New Roman" w:cs="Times New Roman"/>
          <w:b/>
          <w:sz w:val="28"/>
          <w:szCs w:val="28"/>
          <w:lang w:val="en-US"/>
        </w:rPr>
        <w:t>16.</w:t>
      </w:r>
      <w:r w:rsidR="002611FE" w:rsidRPr="002611FE">
        <w:rPr>
          <w:rStyle w:val="FontStyle11"/>
          <w:rFonts w:ascii="Times New Roman" w:hAnsi="Times New Roman" w:cs="Times New Roman"/>
          <w:sz w:val="28"/>
          <w:szCs w:val="28"/>
          <w:lang w:val="en-US"/>
        </w:rPr>
        <w:tab/>
      </w:r>
      <w:r w:rsidR="002611FE" w:rsidRPr="002611FE">
        <w:rPr>
          <w:rStyle w:val="FontStyle16"/>
          <w:rFonts w:ascii="Times New Roman" w:hAnsi="Times New Roman" w:cs="Times New Roman"/>
          <w:b w:val="0"/>
          <w:sz w:val="28"/>
          <w:szCs w:val="28"/>
          <w:lang w:val="en-US"/>
        </w:rPr>
        <w:t>What did most of the 199 international studies show about</w:t>
      </w:r>
      <w:r w:rsidR="009606C8">
        <w:rPr>
          <w:rStyle w:val="FontStyle16"/>
          <w:rFonts w:ascii="Times New Roman" w:hAnsi="Times New Roman" w:cs="Times New Roman"/>
          <w:b w:val="0"/>
          <w:sz w:val="28"/>
          <w:szCs w:val="28"/>
          <w:lang w:val="en-US"/>
        </w:rPr>
        <w:t xml:space="preserve"> </w:t>
      </w:r>
      <w:r w:rsidR="002611FE" w:rsidRPr="002611FE">
        <w:rPr>
          <w:rStyle w:val="FontStyle16"/>
          <w:rFonts w:ascii="Times New Roman" w:hAnsi="Times New Roman" w:cs="Times New Roman"/>
          <w:b w:val="0"/>
          <w:sz w:val="28"/>
          <w:szCs w:val="28"/>
          <w:lang w:val="en-US"/>
        </w:rPr>
        <w:t>the i</w:t>
      </w:r>
      <w:r w:rsidR="009606C8">
        <w:rPr>
          <w:rStyle w:val="FontStyle16"/>
          <w:rFonts w:ascii="Times New Roman" w:hAnsi="Times New Roman" w:cs="Times New Roman"/>
          <w:b w:val="0"/>
          <w:sz w:val="28"/>
          <w:szCs w:val="28"/>
          <w:lang w:val="en-US"/>
        </w:rPr>
        <w:t xml:space="preserve">mpact </w:t>
      </w:r>
      <w:r w:rsidR="002611FE" w:rsidRPr="002611FE">
        <w:rPr>
          <w:rStyle w:val="FontStyle16"/>
          <w:rFonts w:ascii="Times New Roman" w:hAnsi="Times New Roman" w:cs="Times New Roman"/>
          <w:b w:val="0"/>
          <w:sz w:val="28"/>
          <w:szCs w:val="28"/>
          <w:lang w:val="en-US"/>
        </w:rPr>
        <w:t xml:space="preserve">of arts participation on academic </w:t>
      </w:r>
      <w:r w:rsidR="00CE1907">
        <w:rPr>
          <w:rStyle w:val="FontStyle16"/>
          <w:rFonts w:ascii="Times New Roman" w:hAnsi="Times New Roman" w:cs="Times New Roman"/>
          <w:b w:val="0"/>
          <w:sz w:val="28"/>
          <w:szCs w:val="28"/>
          <w:lang w:val="en-US"/>
        </w:rPr>
        <w:t>progress</w:t>
      </w:r>
      <w:r w:rsidR="002611FE" w:rsidRPr="002611FE">
        <w:rPr>
          <w:rStyle w:val="FontStyle16"/>
          <w:rFonts w:ascii="Times New Roman" w:hAnsi="Times New Roman" w:cs="Times New Roman"/>
          <w:b w:val="0"/>
          <w:sz w:val="28"/>
          <w:szCs w:val="28"/>
          <w:lang w:val="en-US"/>
        </w:rPr>
        <w:t>?</w:t>
      </w:r>
      <w:r w:rsidR="002611FE" w:rsidRPr="002611FE">
        <w:rPr>
          <w:rStyle w:val="FontStyle16"/>
          <w:rFonts w:ascii="Times New Roman" w:hAnsi="Times New Roman" w:cs="Times New Roman"/>
          <w:b w:val="0"/>
          <w:sz w:val="28"/>
          <w:szCs w:val="28"/>
          <w:lang w:val="en-US"/>
        </w:rPr>
        <w:br/>
      </w:r>
      <w:proofErr w:type="gramStart"/>
      <w:r w:rsidR="002611FE" w:rsidRPr="009606C8">
        <w:rPr>
          <w:rStyle w:val="FontStyle11"/>
          <w:rFonts w:ascii="Times New Roman" w:hAnsi="Times New Roman" w:cs="Times New Roman"/>
          <w:b/>
          <w:sz w:val="28"/>
          <w:szCs w:val="28"/>
          <w:lang w:val="en-US"/>
        </w:rPr>
        <w:t>A</w:t>
      </w:r>
      <w:proofErr w:type="gramEnd"/>
      <w:r w:rsidR="002611FE" w:rsidRPr="002611FE">
        <w:rPr>
          <w:rStyle w:val="FontStyle11"/>
          <w:rFonts w:ascii="Times New Roman" w:hAnsi="Times New Roman" w:cs="Times New Roman"/>
          <w:sz w:val="28"/>
          <w:szCs w:val="28"/>
          <w:lang w:val="en-US"/>
        </w:rPr>
        <w:t xml:space="preserve"> </w:t>
      </w:r>
      <w:r w:rsidR="002611FE" w:rsidRPr="002611FE">
        <w:rPr>
          <w:rStyle w:val="FontStyle16"/>
          <w:rFonts w:ascii="Times New Roman" w:hAnsi="Times New Roman" w:cs="Times New Roman"/>
          <w:b w:val="0"/>
          <w:sz w:val="28"/>
          <w:szCs w:val="28"/>
          <w:lang w:val="en-US"/>
        </w:rPr>
        <w:t xml:space="preserve">Arts participation has a positive impact. </w:t>
      </w:r>
    </w:p>
    <w:p w:rsidR="002611FE" w:rsidRPr="002611FE" w:rsidRDefault="00CE1907" w:rsidP="00CE1907">
      <w:pPr>
        <w:pStyle w:val="Style7"/>
        <w:widowControl/>
        <w:spacing w:line="360" w:lineRule="auto"/>
        <w:ind w:firstLine="0"/>
        <w:rPr>
          <w:rStyle w:val="FontStyle18"/>
          <w:rFonts w:ascii="Times New Roman" w:hAnsi="Times New Roman" w:cs="Times New Roman"/>
          <w:b w:val="0"/>
          <w:spacing w:val="-20"/>
          <w:sz w:val="28"/>
          <w:szCs w:val="28"/>
          <w:lang w:val="en-US"/>
        </w:rPr>
      </w:pPr>
      <w:r>
        <w:rPr>
          <w:rStyle w:val="FontStyle11"/>
          <w:rFonts w:ascii="Times New Roman" w:hAnsi="Times New Roman" w:cs="Times New Roman"/>
          <w:b/>
          <w:sz w:val="28"/>
          <w:szCs w:val="28"/>
          <w:lang w:val="en-US"/>
        </w:rPr>
        <w:t xml:space="preserve">  </w:t>
      </w:r>
      <w:r w:rsidR="002611FE" w:rsidRPr="009606C8">
        <w:rPr>
          <w:rStyle w:val="FontStyle11"/>
          <w:rFonts w:ascii="Times New Roman" w:hAnsi="Times New Roman" w:cs="Times New Roman"/>
          <w:b/>
          <w:sz w:val="28"/>
          <w:szCs w:val="28"/>
        </w:rPr>
        <w:t>В</w:t>
      </w:r>
      <w:r w:rsidR="002611FE" w:rsidRPr="002611FE">
        <w:rPr>
          <w:rStyle w:val="FontStyle11"/>
          <w:rFonts w:ascii="Times New Roman" w:hAnsi="Times New Roman" w:cs="Times New Roman"/>
          <w:sz w:val="28"/>
          <w:szCs w:val="28"/>
          <w:lang w:val="en-US"/>
        </w:rPr>
        <w:t xml:space="preserve"> </w:t>
      </w:r>
      <w:r w:rsidR="002611FE" w:rsidRPr="002611FE">
        <w:rPr>
          <w:rStyle w:val="FontStyle16"/>
          <w:rFonts w:ascii="Times New Roman" w:hAnsi="Times New Roman" w:cs="Times New Roman"/>
          <w:b w:val="0"/>
          <w:sz w:val="28"/>
          <w:szCs w:val="28"/>
          <w:lang w:val="en-US"/>
        </w:rPr>
        <w:t xml:space="preserve">Arts participation has a negative impact. </w:t>
      </w:r>
    </w:p>
    <w:p w:rsidR="002611FE" w:rsidRPr="002611FE" w:rsidRDefault="00CE1907" w:rsidP="00CE1907">
      <w:pPr>
        <w:pStyle w:val="Style7"/>
        <w:widowControl/>
        <w:spacing w:line="360" w:lineRule="auto"/>
        <w:ind w:firstLine="0"/>
        <w:rPr>
          <w:rStyle w:val="FontStyle16"/>
          <w:rFonts w:ascii="Times New Roman" w:hAnsi="Times New Roman" w:cs="Times New Roman"/>
          <w:b w:val="0"/>
          <w:bCs w:val="0"/>
          <w:sz w:val="28"/>
          <w:szCs w:val="28"/>
          <w:lang w:val="en-US"/>
        </w:rPr>
      </w:pPr>
      <w:r>
        <w:rPr>
          <w:rStyle w:val="FontStyle11"/>
          <w:rFonts w:ascii="Times New Roman" w:hAnsi="Times New Roman" w:cs="Times New Roman"/>
          <w:b/>
          <w:sz w:val="28"/>
          <w:szCs w:val="28"/>
          <w:lang w:val="en-US"/>
        </w:rPr>
        <w:t xml:space="preserve">  </w:t>
      </w:r>
      <w:r w:rsidR="002611FE" w:rsidRPr="009606C8">
        <w:rPr>
          <w:rStyle w:val="FontStyle11"/>
          <w:rFonts w:ascii="Times New Roman" w:hAnsi="Times New Roman" w:cs="Times New Roman"/>
          <w:b/>
          <w:sz w:val="28"/>
          <w:szCs w:val="28"/>
        </w:rPr>
        <w:t>С</w:t>
      </w:r>
      <w:r w:rsidR="009606C8">
        <w:rPr>
          <w:rStyle w:val="FontStyle11"/>
          <w:rFonts w:ascii="Times New Roman" w:hAnsi="Times New Roman" w:cs="Times New Roman"/>
          <w:b/>
          <w:sz w:val="28"/>
          <w:szCs w:val="28"/>
          <w:lang w:val="en-US"/>
        </w:rPr>
        <w:t xml:space="preserve"> </w:t>
      </w:r>
      <w:r w:rsidR="009606C8" w:rsidRPr="009606C8">
        <w:rPr>
          <w:rStyle w:val="FontStyle11"/>
          <w:rFonts w:ascii="Times New Roman" w:hAnsi="Times New Roman" w:cs="Times New Roman"/>
          <w:sz w:val="28"/>
          <w:szCs w:val="28"/>
          <w:lang w:val="en-US"/>
        </w:rPr>
        <w:t>The studies</w:t>
      </w:r>
      <w:r w:rsidR="009606C8">
        <w:rPr>
          <w:rStyle w:val="FontStyle11"/>
          <w:rFonts w:ascii="Times New Roman" w:hAnsi="Times New Roman" w:cs="Times New Roman"/>
          <w:b/>
          <w:sz w:val="28"/>
          <w:szCs w:val="28"/>
          <w:lang w:val="en-US"/>
        </w:rPr>
        <w:t xml:space="preserve"> </w:t>
      </w:r>
      <w:r w:rsidR="009606C8">
        <w:rPr>
          <w:rStyle w:val="FontStyle16"/>
          <w:rFonts w:ascii="Times New Roman" w:hAnsi="Times New Roman" w:cs="Times New Roman"/>
          <w:b w:val="0"/>
          <w:sz w:val="28"/>
          <w:szCs w:val="28"/>
          <w:lang w:val="en-US"/>
        </w:rPr>
        <w:t>could provide no definite proof</w:t>
      </w:r>
      <w:r w:rsidR="002611FE" w:rsidRPr="002611FE">
        <w:rPr>
          <w:rStyle w:val="FontStyle16"/>
          <w:rFonts w:ascii="Times New Roman" w:hAnsi="Times New Roman" w:cs="Times New Roman"/>
          <w:b w:val="0"/>
          <w:sz w:val="28"/>
          <w:szCs w:val="28"/>
          <w:lang w:val="en-US"/>
        </w:rPr>
        <w:t xml:space="preserve">. </w:t>
      </w:r>
    </w:p>
    <w:p w:rsidR="002611FE" w:rsidRPr="002611FE" w:rsidRDefault="000A6364" w:rsidP="000A6364">
      <w:pPr>
        <w:pStyle w:val="Style4"/>
        <w:widowControl/>
        <w:tabs>
          <w:tab w:val="left" w:pos="142"/>
          <w:tab w:val="left" w:pos="600"/>
        </w:tabs>
        <w:spacing w:line="360" w:lineRule="auto"/>
        <w:rPr>
          <w:rStyle w:val="FontStyle16"/>
          <w:rFonts w:ascii="Times New Roman" w:hAnsi="Times New Roman" w:cs="Times New Roman"/>
          <w:b w:val="0"/>
          <w:sz w:val="28"/>
          <w:szCs w:val="28"/>
          <w:lang w:val="en-US"/>
        </w:rPr>
      </w:pPr>
      <w:r w:rsidRPr="000A6364">
        <w:rPr>
          <w:rStyle w:val="FontStyle11"/>
          <w:rFonts w:ascii="Times New Roman" w:hAnsi="Times New Roman" w:cs="Times New Roman"/>
          <w:b/>
          <w:sz w:val="28"/>
          <w:szCs w:val="28"/>
          <w:lang w:val="en-US"/>
        </w:rPr>
        <w:t xml:space="preserve">  </w:t>
      </w:r>
      <w:r w:rsidR="002611FE" w:rsidRPr="00B22B5F">
        <w:rPr>
          <w:rStyle w:val="FontStyle11"/>
          <w:rFonts w:ascii="Times New Roman" w:hAnsi="Times New Roman" w:cs="Times New Roman"/>
          <w:b/>
          <w:sz w:val="28"/>
          <w:szCs w:val="28"/>
          <w:lang w:val="en-US"/>
        </w:rPr>
        <w:t>1</w:t>
      </w:r>
      <w:r w:rsidR="00B22B5F">
        <w:rPr>
          <w:rStyle w:val="FontStyle11"/>
          <w:rFonts w:ascii="Times New Roman" w:hAnsi="Times New Roman" w:cs="Times New Roman"/>
          <w:b/>
          <w:sz w:val="28"/>
          <w:szCs w:val="28"/>
          <w:lang w:val="en-US"/>
        </w:rPr>
        <w:t>7.</w:t>
      </w:r>
      <w:r w:rsidR="002611FE" w:rsidRPr="002611FE">
        <w:rPr>
          <w:rStyle w:val="FontStyle11"/>
          <w:rFonts w:ascii="Times New Roman" w:hAnsi="Times New Roman" w:cs="Times New Roman"/>
          <w:sz w:val="28"/>
          <w:szCs w:val="28"/>
          <w:lang w:val="en-US"/>
        </w:rPr>
        <w:tab/>
      </w:r>
      <w:r w:rsidR="002611FE" w:rsidRPr="002611FE">
        <w:rPr>
          <w:rStyle w:val="FontStyle16"/>
          <w:rFonts w:ascii="Times New Roman" w:hAnsi="Times New Roman" w:cs="Times New Roman"/>
          <w:b w:val="0"/>
          <w:sz w:val="28"/>
          <w:szCs w:val="28"/>
          <w:lang w:val="en-US"/>
        </w:rPr>
        <w:t>Which activity appears to have a negative effect on</w:t>
      </w:r>
      <w:r w:rsidR="002611FE">
        <w:rPr>
          <w:rStyle w:val="FontStyle16"/>
          <w:rFonts w:ascii="Times New Roman" w:hAnsi="Times New Roman" w:cs="Times New Roman"/>
          <w:b w:val="0"/>
          <w:sz w:val="28"/>
          <w:szCs w:val="28"/>
          <w:lang w:val="en-US"/>
        </w:rPr>
        <w:t xml:space="preserve"> </w:t>
      </w:r>
      <w:r w:rsidR="002611FE" w:rsidRPr="002611FE">
        <w:rPr>
          <w:rStyle w:val="FontStyle16"/>
          <w:rFonts w:ascii="Times New Roman" w:hAnsi="Times New Roman" w:cs="Times New Roman"/>
          <w:b w:val="0"/>
          <w:sz w:val="28"/>
          <w:szCs w:val="28"/>
          <w:lang w:val="en-US"/>
        </w:rPr>
        <w:t>learning?</w:t>
      </w:r>
    </w:p>
    <w:p w:rsidR="00B22B5F" w:rsidRDefault="000A6364" w:rsidP="000A6364">
      <w:pPr>
        <w:pStyle w:val="Style5"/>
        <w:widowControl/>
        <w:tabs>
          <w:tab w:val="left" w:pos="142"/>
          <w:tab w:val="left" w:pos="600"/>
        </w:tabs>
        <w:spacing w:line="360" w:lineRule="auto"/>
        <w:ind w:right="1613"/>
        <w:rPr>
          <w:rStyle w:val="FontStyle16"/>
          <w:rFonts w:ascii="Times New Roman" w:hAnsi="Times New Roman" w:cs="Times New Roman"/>
          <w:b w:val="0"/>
          <w:sz w:val="28"/>
          <w:szCs w:val="28"/>
          <w:lang w:val="en-US" w:eastAsia="en-US"/>
        </w:rPr>
      </w:pPr>
      <w:r w:rsidRPr="000A6364">
        <w:rPr>
          <w:rStyle w:val="FontStyle11"/>
          <w:rFonts w:ascii="Times New Roman" w:hAnsi="Times New Roman" w:cs="Times New Roman"/>
          <w:b/>
          <w:sz w:val="28"/>
          <w:szCs w:val="28"/>
          <w:lang w:val="en-US" w:eastAsia="en-US"/>
        </w:rPr>
        <w:t xml:space="preserve">  </w:t>
      </w:r>
      <w:proofErr w:type="gramStart"/>
      <w:r w:rsidR="002611FE" w:rsidRPr="00B22B5F">
        <w:rPr>
          <w:rStyle w:val="FontStyle11"/>
          <w:rFonts w:ascii="Times New Roman" w:hAnsi="Times New Roman" w:cs="Times New Roman"/>
          <w:b/>
          <w:sz w:val="28"/>
          <w:szCs w:val="28"/>
          <w:lang w:val="en-US" w:eastAsia="en-US"/>
        </w:rPr>
        <w:t>A</w:t>
      </w:r>
      <w:proofErr w:type="gramEnd"/>
      <w:r w:rsidR="002611FE" w:rsidRPr="002611FE">
        <w:rPr>
          <w:rStyle w:val="FontStyle11"/>
          <w:rFonts w:ascii="Times New Roman" w:hAnsi="Times New Roman" w:cs="Times New Roman"/>
          <w:sz w:val="28"/>
          <w:szCs w:val="28"/>
          <w:lang w:val="en-US" w:eastAsia="en-US"/>
        </w:rPr>
        <w:t xml:space="preserve"> </w:t>
      </w:r>
      <w:r w:rsidR="002611FE" w:rsidRPr="002611FE">
        <w:rPr>
          <w:rStyle w:val="FontStyle16"/>
          <w:rFonts w:ascii="Times New Roman" w:hAnsi="Times New Roman" w:cs="Times New Roman"/>
          <w:b w:val="0"/>
          <w:sz w:val="28"/>
          <w:szCs w:val="28"/>
          <w:lang w:val="en-US" w:eastAsia="en-US"/>
        </w:rPr>
        <w:t>acting</w:t>
      </w:r>
    </w:p>
    <w:p w:rsidR="00B22B5F" w:rsidRDefault="000A6364" w:rsidP="000A6364">
      <w:pPr>
        <w:pStyle w:val="Style5"/>
        <w:widowControl/>
        <w:tabs>
          <w:tab w:val="left" w:pos="600"/>
        </w:tabs>
        <w:spacing w:line="360" w:lineRule="auto"/>
        <w:ind w:right="1613"/>
        <w:rPr>
          <w:rStyle w:val="FontStyle18"/>
          <w:rFonts w:ascii="Times New Roman" w:hAnsi="Times New Roman" w:cs="Times New Roman"/>
          <w:b w:val="0"/>
          <w:sz w:val="28"/>
          <w:szCs w:val="28"/>
          <w:lang w:val="en-US" w:eastAsia="en-US"/>
        </w:rPr>
      </w:pPr>
      <w:r w:rsidRPr="000A6364">
        <w:rPr>
          <w:rStyle w:val="FontStyle11"/>
          <w:rFonts w:ascii="Times New Roman" w:hAnsi="Times New Roman" w:cs="Times New Roman"/>
          <w:b/>
          <w:sz w:val="28"/>
          <w:szCs w:val="28"/>
          <w:lang w:val="en-US" w:eastAsia="en-US"/>
        </w:rPr>
        <w:t xml:space="preserve">  </w:t>
      </w:r>
      <w:r w:rsidR="002611FE" w:rsidRPr="00B22B5F">
        <w:rPr>
          <w:rStyle w:val="FontStyle11"/>
          <w:rFonts w:ascii="Times New Roman" w:hAnsi="Times New Roman" w:cs="Times New Roman"/>
          <w:b/>
          <w:sz w:val="28"/>
          <w:szCs w:val="28"/>
          <w:lang w:eastAsia="en-US"/>
        </w:rPr>
        <w:t>В</w:t>
      </w:r>
      <w:r w:rsidR="002611FE" w:rsidRPr="002611FE">
        <w:rPr>
          <w:rStyle w:val="FontStyle11"/>
          <w:rFonts w:ascii="Times New Roman" w:hAnsi="Times New Roman" w:cs="Times New Roman"/>
          <w:sz w:val="28"/>
          <w:szCs w:val="28"/>
          <w:lang w:val="en-US" w:eastAsia="en-US"/>
        </w:rPr>
        <w:t xml:space="preserve"> </w:t>
      </w:r>
      <w:r w:rsidR="00B22B5F" w:rsidRPr="00B22B5F">
        <w:rPr>
          <w:rStyle w:val="FontStyle16"/>
          <w:rFonts w:ascii="Times New Roman" w:hAnsi="Times New Roman" w:cs="Times New Roman"/>
          <w:b w:val="0"/>
          <w:sz w:val="28"/>
          <w:szCs w:val="28"/>
          <w:lang w:val="en-US" w:eastAsia="en-US"/>
        </w:rPr>
        <w:t>listening to music</w:t>
      </w:r>
    </w:p>
    <w:p w:rsidR="002611FE" w:rsidRPr="00B22B5F" w:rsidRDefault="000A6364" w:rsidP="000A6364">
      <w:pPr>
        <w:pStyle w:val="Style5"/>
        <w:widowControl/>
        <w:tabs>
          <w:tab w:val="left" w:pos="600"/>
        </w:tabs>
        <w:spacing w:line="360" w:lineRule="auto"/>
        <w:ind w:right="1613"/>
        <w:rPr>
          <w:rStyle w:val="FontStyle17"/>
          <w:rFonts w:ascii="Times New Roman" w:hAnsi="Times New Roman" w:cs="Times New Roman"/>
          <w:bCs/>
          <w:sz w:val="28"/>
          <w:szCs w:val="28"/>
          <w:lang w:val="en-US" w:eastAsia="en-US"/>
        </w:rPr>
      </w:pPr>
      <w:r>
        <w:rPr>
          <w:rStyle w:val="FontStyle11"/>
          <w:rFonts w:ascii="Times New Roman" w:hAnsi="Times New Roman" w:cs="Times New Roman"/>
          <w:b/>
          <w:sz w:val="28"/>
          <w:szCs w:val="28"/>
          <w:lang w:eastAsia="en-US"/>
        </w:rPr>
        <w:t xml:space="preserve">  </w:t>
      </w:r>
      <w:r w:rsidR="002611FE" w:rsidRPr="00B22B5F">
        <w:rPr>
          <w:rStyle w:val="FontStyle11"/>
          <w:rFonts w:ascii="Times New Roman" w:hAnsi="Times New Roman" w:cs="Times New Roman"/>
          <w:b/>
          <w:sz w:val="28"/>
          <w:szCs w:val="28"/>
          <w:lang w:eastAsia="en-US"/>
        </w:rPr>
        <w:t>С</w:t>
      </w:r>
      <w:r w:rsidR="002611FE" w:rsidRPr="002611FE">
        <w:rPr>
          <w:rStyle w:val="FontStyle11"/>
          <w:rFonts w:ascii="Times New Roman" w:hAnsi="Times New Roman" w:cs="Times New Roman"/>
          <w:sz w:val="28"/>
          <w:szCs w:val="28"/>
          <w:lang w:val="en-US" w:eastAsia="en-US"/>
        </w:rPr>
        <w:t xml:space="preserve"> </w:t>
      </w:r>
      <w:r w:rsidR="002611FE" w:rsidRPr="002611FE">
        <w:rPr>
          <w:rStyle w:val="FontStyle16"/>
          <w:rFonts w:ascii="Times New Roman" w:hAnsi="Times New Roman" w:cs="Times New Roman"/>
          <w:b w:val="0"/>
          <w:sz w:val="28"/>
          <w:szCs w:val="28"/>
          <w:lang w:val="en-US" w:eastAsia="en-US"/>
        </w:rPr>
        <w:t xml:space="preserve">playing an instrument </w:t>
      </w:r>
    </w:p>
    <w:p w:rsidR="002611FE" w:rsidRPr="002611FE" w:rsidRDefault="000A6364" w:rsidP="000A6364">
      <w:pPr>
        <w:pStyle w:val="Style4"/>
        <w:widowControl/>
        <w:tabs>
          <w:tab w:val="left" w:pos="600"/>
        </w:tabs>
        <w:spacing w:before="178" w:line="360" w:lineRule="auto"/>
        <w:rPr>
          <w:rStyle w:val="FontStyle16"/>
          <w:rFonts w:ascii="Times New Roman" w:hAnsi="Times New Roman" w:cs="Times New Roman"/>
          <w:b w:val="0"/>
          <w:sz w:val="28"/>
          <w:szCs w:val="28"/>
          <w:lang w:val="en-US"/>
        </w:rPr>
      </w:pPr>
      <w:r>
        <w:rPr>
          <w:rStyle w:val="FontStyle11"/>
          <w:rFonts w:ascii="Times New Roman" w:hAnsi="Times New Roman" w:cs="Times New Roman"/>
          <w:b/>
          <w:sz w:val="28"/>
          <w:szCs w:val="28"/>
        </w:rPr>
        <w:lastRenderedPageBreak/>
        <w:t xml:space="preserve">  </w:t>
      </w:r>
      <w:r w:rsidR="00B22B5F">
        <w:rPr>
          <w:rStyle w:val="FontStyle11"/>
          <w:rFonts w:ascii="Times New Roman" w:hAnsi="Times New Roman" w:cs="Times New Roman"/>
          <w:b/>
          <w:sz w:val="28"/>
          <w:szCs w:val="28"/>
          <w:lang w:val="en-US"/>
        </w:rPr>
        <w:t xml:space="preserve">18. </w:t>
      </w:r>
      <w:r w:rsidR="002611FE" w:rsidRPr="002611FE">
        <w:rPr>
          <w:rStyle w:val="FontStyle11"/>
          <w:rFonts w:ascii="Times New Roman" w:hAnsi="Times New Roman" w:cs="Times New Roman"/>
          <w:sz w:val="28"/>
          <w:szCs w:val="28"/>
          <w:lang w:val="en-US"/>
        </w:rPr>
        <w:tab/>
      </w:r>
      <w:r w:rsidR="002611FE" w:rsidRPr="002611FE">
        <w:rPr>
          <w:rStyle w:val="FontStyle16"/>
          <w:rFonts w:ascii="Times New Roman" w:hAnsi="Times New Roman" w:cs="Times New Roman"/>
          <w:b w:val="0"/>
          <w:sz w:val="28"/>
          <w:szCs w:val="28"/>
          <w:lang w:val="en-US"/>
        </w:rPr>
        <w:t xml:space="preserve">Which reason is </w:t>
      </w:r>
      <w:r w:rsidR="00B22B5F">
        <w:rPr>
          <w:rStyle w:val="FontStyle16"/>
          <w:rFonts w:ascii="Times New Roman" w:hAnsi="Times New Roman" w:cs="Times New Roman"/>
          <w:b w:val="0"/>
          <w:sz w:val="28"/>
          <w:szCs w:val="28"/>
          <w:lang w:val="en-US"/>
        </w:rPr>
        <w:t xml:space="preserve">NOT </w:t>
      </w:r>
      <w:r w:rsidR="002611FE" w:rsidRPr="002611FE">
        <w:rPr>
          <w:rStyle w:val="FontStyle16"/>
          <w:rFonts w:ascii="Times New Roman" w:hAnsi="Times New Roman" w:cs="Times New Roman"/>
          <w:b w:val="0"/>
          <w:sz w:val="28"/>
          <w:szCs w:val="28"/>
          <w:lang w:val="en-US"/>
        </w:rPr>
        <w:t>given to interpret the</w:t>
      </w:r>
      <w:r w:rsidR="002611FE">
        <w:rPr>
          <w:rStyle w:val="FontStyle16"/>
          <w:rFonts w:ascii="Times New Roman" w:hAnsi="Times New Roman" w:cs="Times New Roman"/>
          <w:b w:val="0"/>
          <w:sz w:val="28"/>
          <w:szCs w:val="28"/>
          <w:lang w:val="en-US"/>
        </w:rPr>
        <w:t xml:space="preserve"> </w:t>
      </w:r>
      <w:r w:rsidR="002611FE" w:rsidRPr="002611FE">
        <w:rPr>
          <w:rStyle w:val="FontStyle16"/>
          <w:rFonts w:ascii="Times New Roman" w:hAnsi="Times New Roman" w:cs="Times New Roman"/>
          <w:b w:val="0"/>
          <w:sz w:val="28"/>
          <w:szCs w:val="28"/>
          <w:lang w:val="en-US"/>
        </w:rPr>
        <w:t>findings of the studies with caution?</w:t>
      </w:r>
    </w:p>
    <w:p w:rsidR="002611FE" w:rsidRPr="002611FE" w:rsidRDefault="000A6364" w:rsidP="000A6364">
      <w:pPr>
        <w:pStyle w:val="Style5"/>
        <w:widowControl/>
        <w:tabs>
          <w:tab w:val="left" w:pos="600"/>
          <w:tab w:val="left" w:pos="854"/>
        </w:tabs>
        <w:spacing w:line="360" w:lineRule="auto"/>
        <w:rPr>
          <w:rStyle w:val="FontStyle16"/>
          <w:rFonts w:ascii="Times New Roman" w:hAnsi="Times New Roman" w:cs="Times New Roman"/>
          <w:b w:val="0"/>
          <w:sz w:val="28"/>
          <w:szCs w:val="28"/>
          <w:lang w:val="en-US" w:eastAsia="en-US"/>
        </w:rPr>
      </w:pPr>
      <w:r w:rsidRPr="000A6364">
        <w:rPr>
          <w:rStyle w:val="FontStyle11"/>
          <w:rFonts w:ascii="Times New Roman" w:hAnsi="Times New Roman" w:cs="Times New Roman"/>
          <w:b/>
          <w:sz w:val="28"/>
          <w:szCs w:val="28"/>
          <w:lang w:val="en-US" w:eastAsia="en-US"/>
        </w:rPr>
        <w:t xml:space="preserve">  </w:t>
      </w:r>
      <w:proofErr w:type="gramStart"/>
      <w:r w:rsidR="002611FE" w:rsidRPr="00B22B5F">
        <w:rPr>
          <w:rStyle w:val="FontStyle11"/>
          <w:rFonts w:ascii="Times New Roman" w:hAnsi="Times New Roman" w:cs="Times New Roman"/>
          <w:b/>
          <w:sz w:val="28"/>
          <w:szCs w:val="28"/>
          <w:lang w:val="en-US" w:eastAsia="en-US"/>
        </w:rPr>
        <w:t>A</w:t>
      </w:r>
      <w:r w:rsidR="002611FE" w:rsidRPr="002611FE">
        <w:rPr>
          <w:rStyle w:val="FontStyle11"/>
          <w:rFonts w:ascii="Times New Roman" w:hAnsi="Times New Roman" w:cs="Times New Roman"/>
          <w:sz w:val="28"/>
          <w:szCs w:val="28"/>
          <w:lang w:val="en-US" w:eastAsia="en-US"/>
        </w:rPr>
        <w:tab/>
      </w:r>
      <w:r w:rsidR="002611FE" w:rsidRPr="002611FE">
        <w:rPr>
          <w:rStyle w:val="FontStyle16"/>
          <w:rFonts w:ascii="Times New Roman" w:hAnsi="Times New Roman" w:cs="Times New Roman"/>
          <w:b w:val="0"/>
          <w:sz w:val="28"/>
          <w:szCs w:val="28"/>
          <w:lang w:val="en-US" w:eastAsia="en-US"/>
        </w:rPr>
        <w:t>The</w:t>
      </w:r>
      <w:proofErr w:type="gramEnd"/>
      <w:r w:rsidR="002611FE" w:rsidRPr="002611FE">
        <w:rPr>
          <w:rStyle w:val="FontStyle16"/>
          <w:rFonts w:ascii="Times New Roman" w:hAnsi="Times New Roman" w:cs="Times New Roman"/>
          <w:b w:val="0"/>
          <w:sz w:val="28"/>
          <w:szCs w:val="28"/>
          <w:lang w:val="en-US" w:eastAsia="en-US"/>
        </w:rPr>
        <w:t xml:space="preserve"> findings are different across the studies.</w:t>
      </w:r>
    </w:p>
    <w:p w:rsidR="002611FE" w:rsidRPr="002611FE" w:rsidRDefault="000A6364" w:rsidP="000A6364">
      <w:pPr>
        <w:pStyle w:val="Style5"/>
        <w:widowControl/>
        <w:tabs>
          <w:tab w:val="left" w:pos="600"/>
          <w:tab w:val="left" w:pos="854"/>
        </w:tabs>
        <w:spacing w:line="360" w:lineRule="auto"/>
        <w:rPr>
          <w:rStyle w:val="FontStyle17"/>
          <w:rFonts w:ascii="Times New Roman" w:hAnsi="Times New Roman" w:cs="Times New Roman"/>
          <w:sz w:val="28"/>
          <w:szCs w:val="28"/>
          <w:lang w:val="en-US"/>
        </w:rPr>
      </w:pPr>
      <w:r w:rsidRPr="000A6364">
        <w:rPr>
          <w:rStyle w:val="FontStyle11"/>
          <w:rFonts w:ascii="Times New Roman" w:hAnsi="Times New Roman" w:cs="Times New Roman"/>
          <w:b/>
          <w:sz w:val="28"/>
          <w:szCs w:val="28"/>
          <w:lang w:val="en-US"/>
        </w:rPr>
        <w:t xml:space="preserve">  </w:t>
      </w:r>
      <w:r w:rsidR="002611FE" w:rsidRPr="00B22B5F">
        <w:rPr>
          <w:rStyle w:val="FontStyle11"/>
          <w:rFonts w:ascii="Times New Roman" w:hAnsi="Times New Roman" w:cs="Times New Roman"/>
          <w:b/>
          <w:sz w:val="28"/>
          <w:szCs w:val="28"/>
        </w:rPr>
        <w:t>В</w:t>
      </w:r>
      <w:r w:rsidR="002611FE" w:rsidRPr="002611FE">
        <w:rPr>
          <w:rStyle w:val="FontStyle11"/>
          <w:rFonts w:ascii="Times New Roman" w:hAnsi="Times New Roman" w:cs="Times New Roman"/>
          <w:sz w:val="28"/>
          <w:szCs w:val="28"/>
          <w:lang w:val="en-US"/>
        </w:rPr>
        <w:tab/>
      </w:r>
      <w:r w:rsidR="002611FE" w:rsidRPr="002611FE">
        <w:rPr>
          <w:rStyle w:val="FontStyle16"/>
          <w:rFonts w:ascii="Times New Roman" w:hAnsi="Times New Roman" w:cs="Times New Roman"/>
          <w:b w:val="0"/>
          <w:sz w:val="28"/>
          <w:szCs w:val="28"/>
          <w:lang w:val="en-US"/>
        </w:rPr>
        <w:t xml:space="preserve">The findings aren't </w:t>
      </w:r>
      <w:r w:rsidR="00395FC8">
        <w:rPr>
          <w:rStyle w:val="FontStyle16"/>
          <w:rFonts w:ascii="Times New Roman" w:hAnsi="Times New Roman" w:cs="Times New Roman"/>
          <w:b w:val="0"/>
          <w:sz w:val="28"/>
          <w:szCs w:val="28"/>
          <w:lang w:val="en-US"/>
        </w:rPr>
        <w:t>significant</w:t>
      </w:r>
      <w:r w:rsidR="002611FE" w:rsidRPr="002611FE">
        <w:rPr>
          <w:rStyle w:val="FontStyle16"/>
          <w:rFonts w:ascii="Times New Roman" w:hAnsi="Times New Roman" w:cs="Times New Roman"/>
          <w:b w:val="0"/>
          <w:sz w:val="28"/>
          <w:szCs w:val="28"/>
          <w:lang w:val="en-US"/>
        </w:rPr>
        <w:t xml:space="preserve"> enough. </w:t>
      </w:r>
    </w:p>
    <w:p w:rsidR="002611FE" w:rsidRPr="002611FE" w:rsidRDefault="000A6364" w:rsidP="000A6364">
      <w:pPr>
        <w:pStyle w:val="Style5"/>
        <w:widowControl/>
        <w:tabs>
          <w:tab w:val="left" w:pos="600"/>
          <w:tab w:val="left" w:pos="854"/>
        </w:tabs>
        <w:spacing w:line="360" w:lineRule="auto"/>
        <w:rPr>
          <w:rStyle w:val="FontStyle16"/>
          <w:rFonts w:ascii="Times New Roman" w:hAnsi="Times New Roman" w:cs="Times New Roman"/>
          <w:b w:val="0"/>
          <w:sz w:val="28"/>
          <w:szCs w:val="28"/>
          <w:lang w:val="en-US"/>
        </w:rPr>
      </w:pPr>
      <w:r w:rsidRPr="000A6364">
        <w:rPr>
          <w:rStyle w:val="FontStyle11"/>
          <w:rFonts w:ascii="Times New Roman" w:hAnsi="Times New Roman" w:cs="Times New Roman"/>
          <w:b/>
          <w:sz w:val="28"/>
          <w:szCs w:val="28"/>
          <w:lang w:val="en-US"/>
        </w:rPr>
        <w:t xml:space="preserve">  </w:t>
      </w:r>
      <w:r w:rsidR="002611FE" w:rsidRPr="00B22B5F">
        <w:rPr>
          <w:rStyle w:val="FontStyle11"/>
          <w:rFonts w:ascii="Times New Roman" w:hAnsi="Times New Roman" w:cs="Times New Roman"/>
          <w:b/>
          <w:sz w:val="28"/>
          <w:szCs w:val="28"/>
        </w:rPr>
        <w:t>С</w:t>
      </w:r>
      <w:r w:rsidR="002611FE" w:rsidRPr="002611FE">
        <w:rPr>
          <w:rStyle w:val="FontStyle11"/>
          <w:rFonts w:ascii="Times New Roman" w:hAnsi="Times New Roman" w:cs="Times New Roman"/>
          <w:sz w:val="28"/>
          <w:szCs w:val="28"/>
          <w:lang w:val="en-US"/>
        </w:rPr>
        <w:tab/>
      </w:r>
      <w:r w:rsidR="002611FE" w:rsidRPr="002611FE">
        <w:rPr>
          <w:rStyle w:val="FontStyle16"/>
          <w:rFonts w:ascii="Times New Roman" w:hAnsi="Times New Roman" w:cs="Times New Roman"/>
          <w:b w:val="0"/>
          <w:sz w:val="28"/>
          <w:szCs w:val="28"/>
          <w:lang w:val="en-US"/>
        </w:rPr>
        <w:t xml:space="preserve">The studies aren't robust enough. </w:t>
      </w:r>
    </w:p>
    <w:p w:rsidR="002611FE" w:rsidRPr="002611FE" w:rsidRDefault="000A6364" w:rsidP="000A6364">
      <w:pPr>
        <w:pStyle w:val="Style4"/>
        <w:widowControl/>
        <w:tabs>
          <w:tab w:val="left" w:pos="600"/>
        </w:tabs>
        <w:spacing w:before="178" w:line="360" w:lineRule="auto"/>
        <w:rPr>
          <w:rStyle w:val="FontStyle16"/>
          <w:rFonts w:ascii="Times New Roman" w:hAnsi="Times New Roman" w:cs="Times New Roman"/>
          <w:b w:val="0"/>
          <w:sz w:val="28"/>
          <w:szCs w:val="28"/>
          <w:lang w:val="en-US"/>
        </w:rPr>
      </w:pPr>
      <w:r>
        <w:rPr>
          <w:rStyle w:val="FontStyle11"/>
          <w:rFonts w:ascii="Times New Roman" w:hAnsi="Times New Roman" w:cs="Times New Roman"/>
          <w:b/>
          <w:sz w:val="28"/>
          <w:szCs w:val="28"/>
        </w:rPr>
        <w:t xml:space="preserve">  </w:t>
      </w:r>
      <w:r w:rsidR="00B22B5F">
        <w:rPr>
          <w:rStyle w:val="FontStyle11"/>
          <w:rFonts w:ascii="Times New Roman" w:hAnsi="Times New Roman" w:cs="Times New Roman"/>
          <w:b/>
          <w:sz w:val="28"/>
          <w:szCs w:val="28"/>
          <w:lang w:val="en-US"/>
        </w:rPr>
        <w:t xml:space="preserve">19. </w:t>
      </w:r>
      <w:r w:rsidR="002611FE" w:rsidRPr="002611FE">
        <w:rPr>
          <w:rStyle w:val="FontStyle11"/>
          <w:rFonts w:ascii="Times New Roman" w:hAnsi="Times New Roman" w:cs="Times New Roman"/>
          <w:sz w:val="28"/>
          <w:szCs w:val="28"/>
          <w:lang w:val="en-US"/>
        </w:rPr>
        <w:tab/>
      </w:r>
      <w:r w:rsidR="002611FE" w:rsidRPr="002611FE">
        <w:rPr>
          <w:rStyle w:val="FontStyle16"/>
          <w:rFonts w:ascii="Times New Roman" w:hAnsi="Times New Roman" w:cs="Times New Roman"/>
          <w:b w:val="0"/>
          <w:sz w:val="28"/>
          <w:szCs w:val="28"/>
          <w:lang w:val="en-US"/>
        </w:rPr>
        <w:t>What is the writer asking about the function of arts in</w:t>
      </w:r>
      <w:r w:rsidR="002611FE">
        <w:rPr>
          <w:rStyle w:val="FontStyle16"/>
          <w:rFonts w:ascii="Times New Roman" w:hAnsi="Times New Roman" w:cs="Times New Roman"/>
          <w:b w:val="0"/>
          <w:sz w:val="28"/>
          <w:szCs w:val="28"/>
          <w:lang w:val="en-US"/>
        </w:rPr>
        <w:t xml:space="preserve"> </w:t>
      </w:r>
      <w:r w:rsidR="002611FE" w:rsidRPr="002611FE">
        <w:rPr>
          <w:rStyle w:val="FontStyle16"/>
          <w:rFonts w:ascii="Times New Roman" w:hAnsi="Times New Roman" w:cs="Times New Roman"/>
          <w:b w:val="0"/>
          <w:sz w:val="28"/>
          <w:szCs w:val="28"/>
          <w:lang w:val="en-US"/>
        </w:rPr>
        <w:t>education?</w:t>
      </w:r>
    </w:p>
    <w:p w:rsidR="00B22B5F" w:rsidRDefault="000A6364" w:rsidP="000A6364">
      <w:pPr>
        <w:pStyle w:val="Style5"/>
        <w:widowControl/>
        <w:tabs>
          <w:tab w:val="left" w:pos="600"/>
        </w:tabs>
        <w:spacing w:line="360" w:lineRule="auto"/>
        <w:rPr>
          <w:rStyle w:val="FontStyle16"/>
          <w:rFonts w:ascii="Times New Roman" w:hAnsi="Times New Roman" w:cs="Times New Roman"/>
          <w:b w:val="0"/>
          <w:sz w:val="28"/>
          <w:szCs w:val="28"/>
          <w:lang w:val="en-US" w:eastAsia="en-US"/>
        </w:rPr>
      </w:pPr>
      <w:r w:rsidRPr="000A6364">
        <w:rPr>
          <w:rStyle w:val="FontStyle11"/>
          <w:rFonts w:ascii="Times New Roman" w:hAnsi="Times New Roman" w:cs="Times New Roman"/>
          <w:b/>
          <w:sz w:val="28"/>
          <w:szCs w:val="28"/>
          <w:lang w:val="en-US" w:eastAsia="en-US"/>
        </w:rPr>
        <w:t xml:space="preserve">  </w:t>
      </w:r>
      <w:proofErr w:type="gramStart"/>
      <w:r w:rsidR="002611FE" w:rsidRPr="00B22B5F">
        <w:rPr>
          <w:rStyle w:val="FontStyle11"/>
          <w:rFonts w:ascii="Times New Roman" w:hAnsi="Times New Roman" w:cs="Times New Roman"/>
          <w:b/>
          <w:sz w:val="28"/>
          <w:szCs w:val="28"/>
          <w:lang w:val="en-US" w:eastAsia="en-US"/>
        </w:rPr>
        <w:t>A</w:t>
      </w:r>
      <w:r w:rsidR="002611FE" w:rsidRPr="002611FE">
        <w:rPr>
          <w:rStyle w:val="FontStyle11"/>
          <w:rFonts w:ascii="Times New Roman" w:hAnsi="Times New Roman" w:cs="Times New Roman"/>
          <w:sz w:val="28"/>
          <w:szCs w:val="28"/>
          <w:lang w:val="en-US" w:eastAsia="en-US"/>
        </w:rPr>
        <w:t xml:space="preserve"> </w:t>
      </w:r>
      <w:r w:rsidR="002611FE" w:rsidRPr="002611FE">
        <w:rPr>
          <w:rStyle w:val="FontStyle16"/>
          <w:rFonts w:ascii="Times New Roman" w:hAnsi="Times New Roman" w:cs="Times New Roman"/>
          <w:b w:val="0"/>
          <w:sz w:val="28"/>
          <w:szCs w:val="28"/>
          <w:lang w:val="en-US" w:eastAsia="en-US"/>
        </w:rPr>
        <w:t>Do arts</w:t>
      </w:r>
      <w:proofErr w:type="gramEnd"/>
      <w:r w:rsidR="002611FE" w:rsidRPr="002611FE">
        <w:rPr>
          <w:rStyle w:val="FontStyle16"/>
          <w:rFonts w:ascii="Times New Roman" w:hAnsi="Times New Roman" w:cs="Times New Roman"/>
          <w:b w:val="0"/>
          <w:sz w:val="28"/>
          <w:szCs w:val="28"/>
          <w:lang w:val="en-US" w:eastAsia="en-US"/>
        </w:rPr>
        <w:t xml:space="preserve"> have to be the solution? </w:t>
      </w:r>
    </w:p>
    <w:p w:rsidR="00B22B5F" w:rsidRDefault="000A6364" w:rsidP="000A6364">
      <w:pPr>
        <w:pStyle w:val="Style5"/>
        <w:widowControl/>
        <w:tabs>
          <w:tab w:val="left" w:pos="600"/>
        </w:tabs>
        <w:spacing w:line="360" w:lineRule="auto"/>
        <w:rPr>
          <w:rStyle w:val="FontStyle16"/>
          <w:rFonts w:ascii="Times New Roman" w:hAnsi="Times New Roman" w:cs="Times New Roman"/>
          <w:b w:val="0"/>
          <w:sz w:val="28"/>
          <w:szCs w:val="28"/>
          <w:lang w:val="en-US" w:eastAsia="en-US"/>
        </w:rPr>
      </w:pPr>
      <w:r w:rsidRPr="000A6364">
        <w:rPr>
          <w:rStyle w:val="FontStyle11"/>
          <w:rFonts w:ascii="Times New Roman" w:hAnsi="Times New Roman" w:cs="Times New Roman"/>
          <w:b/>
          <w:sz w:val="28"/>
          <w:szCs w:val="28"/>
          <w:lang w:val="en-US" w:eastAsia="en-US"/>
        </w:rPr>
        <w:t xml:space="preserve">  </w:t>
      </w:r>
      <w:r w:rsidR="00B22B5F" w:rsidRPr="00B22B5F">
        <w:rPr>
          <w:rStyle w:val="FontStyle11"/>
          <w:rFonts w:ascii="Times New Roman" w:hAnsi="Times New Roman" w:cs="Times New Roman"/>
          <w:b/>
          <w:sz w:val="28"/>
          <w:szCs w:val="28"/>
          <w:lang w:val="en-US" w:eastAsia="en-US"/>
        </w:rPr>
        <w:t>B</w:t>
      </w:r>
      <w:r w:rsidR="002611FE" w:rsidRPr="002611FE">
        <w:rPr>
          <w:rStyle w:val="FontStyle11"/>
          <w:rFonts w:ascii="Times New Roman" w:hAnsi="Times New Roman" w:cs="Times New Roman"/>
          <w:sz w:val="28"/>
          <w:szCs w:val="28"/>
          <w:lang w:val="en-US" w:eastAsia="en-US"/>
        </w:rPr>
        <w:t xml:space="preserve"> </w:t>
      </w:r>
      <w:r w:rsidR="002611FE" w:rsidRPr="002611FE">
        <w:rPr>
          <w:rStyle w:val="FontStyle16"/>
          <w:rFonts w:ascii="Times New Roman" w:hAnsi="Times New Roman" w:cs="Times New Roman"/>
          <w:b w:val="0"/>
          <w:sz w:val="28"/>
          <w:szCs w:val="28"/>
          <w:lang w:val="en-US" w:eastAsia="en-US"/>
        </w:rPr>
        <w:t xml:space="preserve">Do arts have to be something that is liked? </w:t>
      </w:r>
    </w:p>
    <w:p w:rsidR="002611FE" w:rsidRPr="002611FE" w:rsidRDefault="000A6364" w:rsidP="000A6364">
      <w:pPr>
        <w:pStyle w:val="Style5"/>
        <w:widowControl/>
        <w:tabs>
          <w:tab w:val="left" w:pos="600"/>
        </w:tabs>
        <w:spacing w:line="360" w:lineRule="auto"/>
        <w:rPr>
          <w:rStyle w:val="FontStyle16"/>
          <w:rFonts w:ascii="Times New Roman" w:hAnsi="Times New Roman" w:cs="Times New Roman"/>
          <w:b w:val="0"/>
          <w:sz w:val="28"/>
          <w:szCs w:val="28"/>
          <w:lang w:val="en-US" w:eastAsia="en-US"/>
        </w:rPr>
      </w:pPr>
      <w:r w:rsidRPr="000A6364">
        <w:rPr>
          <w:rStyle w:val="FontStyle11"/>
          <w:rFonts w:ascii="Times New Roman" w:hAnsi="Times New Roman" w:cs="Times New Roman"/>
          <w:b/>
          <w:sz w:val="28"/>
          <w:szCs w:val="28"/>
          <w:lang w:val="en-US" w:eastAsia="en-US"/>
        </w:rPr>
        <w:t xml:space="preserve">  </w:t>
      </w:r>
      <w:r w:rsidR="00B22B5F">
        <w:rPr>
          <w:rStyle w:val="FontStyle11"/>
          <w:rFonts w:ascii="Times New Roman" w:hAnsi="Times New Roman" w:cs="Times New Roman"/>
          <w:b/>
          <w:sz w:val="28"/>
          <w:szCs w:val="28"/>
          <w:lang w:val="en-US" w:eastAsia="en-US"/>
        </w:rPr>
        <w:t xml:space="preserve">C </w:t>
      </w:r>
      <w:r w:rsidR="002611FE" w:rsidRPr="002611FE">
        <w:rPr>
          <w:rStyle w:val="FontStyle16"/>
          <w:rFonts w:ascii="Times New Roman" w:hAnsi="Times New Roman" w:cs="Times New Roman"/>
          <w:b w:val="0"/>
          <w:sz w:val="28"/>
          <w:szCs w:val="28"/>
          <w:lang w:val="en-US" w:eastAsia="en-US"/>
        </w:rPr>
        <w:t xml:space="preserve">Do arts have to be useful? </w:t>
      </w:r>
      <w:r w:rsidR="00B22B5F">
        <w:rPr>
          <w:rStyle w:val="FontStyle16"/>
          <w:rFonts w:ascii="Times New Roman" w:hAnsi="Times New Roman" w:cs="Times New Roman"/>
          <w:b w:val="0"/>
          <w:sz w:val="28"/>
          <w:szCs w:val="28"/>
          <w:lang w:val="en-US" w:eastAsia="en-US"/>
        </w:rPr>
        <w:t xml:space="preserve">                                                         </w:t>
      </w:r>
    </w:p>
    <w:p w:rsidR="002611FE" w:rsidRPr="002611FE" w:rsidRDefault="000A6364" w:rsidP="000A6364">
      <w:pPr>
        <w:pStyle w:val="Style4"/>
        <w:widowControl/>
        <w:tabs>
          <w:tab w:val="left" w:pos="600"/>
        </w:tabs>
        <w:spacing w:before="173" w:line="360" w:lineRule="auto"/>
        <w:rPr>
          <w:rStyle w:val="FontStyle16"/>
          <w:rFonts w:ascii="Times New Roman" w:hAnsi="Times New Roman" w:cs="Times New Roman"/>
          <w:b w:val="0"/>
          <w:sz w:val="28"/>
          <w:szCs w:val="28"/>
          <w:lang w:val="en-US"/>
        </w:rPr>
      </w:pPr>
      <w:r w:rsidRPr="000A6364">
        <w:rPr>
          <w:rStyle w:val="FontStyle11"/>
          <w:rFonts w:ascii="Times New Roman" w:hAnsi="Times New Roman" w:cs="Times New Roman"/>
          <w:b/>
          <w:sz w:val="28"/>
          <w:szCs w:val="28"/>
          <w:lang w:val="en-US"/>
        </w:rPr>
        <w:t xml:space="preserve">  </w:t>
      </w:r>
      <w:r w:rsidR="00B22B5F" w:rsidRPr="00B22B5F">
        <w:rPr>
          <w:rStyle w:val="FontStyle11"/>
          <w:rFonts w:ascii="Times New Roman" w:hAnsi="Times New Roman" w:cs="Times New Roman"/>
          <w:b/>
          <w:sz w:val="28"/>
          <w:szCs w:val="28"/>
          <w:lang w:val="en-US"/>
        </w:rPr>
        <w:t>20</w:t>
      </w:r>
      <w:r w:rsidR="00B22B5F">
        <w:rPr>
          <w:rStyle w:val="FontStyle11"/>
          <w:rFonts w:ascii="Times New Roman" w:hAnsi="Times New Roman" w:cs="Times New Roman"/>
          <w:b/>
          <w:sz w:val="28"/>
          <w:szCs w:val="28"/>
          <w:lang w:val="en-US"/>
        </w:rPr>
        <w:t>.</w:t>
      </w:r>
      <w:r w:rsidR="002611FE" w:rsidRPr="002611FE">
        <w:rPr>
          <w:rStyle w:val="FontStyle11"/>
          <w:rFonts w:ascii="Times New Roman" w:hAnsi="Times New Roman" w:cs="Times New Roman"/>
          <w:sz w:val="28"/>
          <w:szCs w:val="28"/>
          <w:lang w:val="en-US"/>
        </w:rPr>
        <w:tab/>
      </w:r>
      <w:r w:rsidR="002611FE" w:rsidRPr="002611FE">
        <w:rPr>
          <w:rStyle w:val="FontStyle16"/>
          <w:rFonts w:ascii="Times New Roman" w:hAnsi="Times New Roman" w:cs="Times New Roman"/>
          <w:b w:val="0"/>
          <w:sz w:val="28"/>
          <w:szCs w:val="28"/>
          <w:lang w:val="en-US"/>
        </w:rPr>
        <w:t>Which statement most closely matches the writer's</w:t>
      </w:r>
      <w:r w:rsidR="002611FE">
        <w:rPr>
          <w:rStyle w:val="FontStyle16"/>
          <w:rFonts w:ascii="Times New Roman" w:hAnsi="Times New Roman" w:cs="Times New Roman"/>
          <w:b w:val="0"/>
          <w:sz w:val="28"/>
          <w:szCs w:val="28"/>
          <w:lang w:val="en-US"/>
        </w:rPr>
        <w:t xml:space="preserve"> </w:t>
      </w:r>
      <w:r w:rsidR="002611FE" w:rsidRPr="002611FE">
        <w:rPr>
          <w:rStyle w:val="FontStyle16"/>
          <w:rFonts w:ascii="Times New Roman" w:hAnsi="Times New Roman" w:cs="Times New Roman"/>
          <w:b w:val="0"/>
          <w:sz w:val="28"/>
          <w:szCs w:val="28"/>
          <w:lang w:val="en-US"/>
        </w:rPr>
        <w:t>attitude to including arts in the core curriculum?</w:t>
      </w:r>
    </w:p>
    <w:p w:rsidR="002611FE" w:rsidRDefault="000A6364" w:rsidP="000A6364">
      <w:pPr>
        <w:pStyle w:val="Style5"/>
        <w:widowControl/>
        <w:tabs>
          <w:tab w:val="left" w:pos="600"/>
        </w:tabs>
        <w:spacing w:line="360" w:lineRule="auto"/>
        <w:jc w:val="both"/>
        <w:rPr>
          <w:rStyle w:val="FontStyle16"/>
          <w:rFonts w:ascii="Times New Roman" w:hAnsi="Times New Roman" w:cs="Times New Roman"/>
          <w:b w:val="0"/>
          <w:sz w:val="28"/>
          <w:szCs w:val="28"/>
          <w:lang w:val="en-US" w:eastAsia="en-US"/>
        </w:rPr>
      </w:pPr>
      <w:r w:rsidRPr="000A6364">
        <w:rPr>
          <w:rStyle w:val="FontStyle11"/>
          <w:rFonts w:ascii="Times New Roman" w:hAnsi="Times New Roman" w:cs="Times New Roman"/>
          <w:b/>
          <w:sz w:val="28"/>
          <w:szCs w:val="28"/>
          <w:lang w:val="en-US" w:eastAsia="en-US"/>
        </w:rPr>
        <w:t xml:space="preserve">  </w:t>
      </w:r>
      <w:r w:rsidR="002611FE" w:rsidRPr="00861D8A">
        <w:rPr>
          <w:rStyle w:val="FontStyle11"/>
          <w:rFonts w:ascii="Times New Roman" w:hAnsi="Times New Roman" w:cs="Times New Roman"/>
          <w:b/>
          <w:sz w:val="28"/>
          <w:szCs w:val="28"/>
          <w:lang w:val="en-US" w:eastAsia="en-US"/>
        </w:rPr>
        <w:t>A</w:t>
      </w:r>
      <w:r w:rsidR="002611FE" w:rsidRPr="002611FE">
        <w:rPr>
          <w:rStyle w:val="FontStyle11"/>
          <w:rFonts w:ascii="Times New Roman" w:hAnsi="Times New Roman" w:cs="Times New Roman"/>
          <w:sz w:val="28"/>
          <w:szCs w:val="28"/>
          <w:lang w:val="en-US" w:eastAsia="en-US"/>
        </w:rPr>
        <w:t xml:space="preserve"> </w:t>
      </w:r>
      <w:r w:rsidR="002611FE" w:rsidRPr="002611FE">
        <w:rPr>
          <w:rStyle w:val="FontStyle16"/>
          <w:rFonts w:ascii="Times New Roman" w:hAnsi="Times New Roman" w:cs="Times New Roman"/>
          <w:b w:val="0"/>
          <w:sz w:val="28"/>
          <w:szCs w:val="28"/>
          <w:lang w:val="en-US" w:eastAsia="en-US"/>
        </w:rPr>
        <w:t>We shouldn't include arts because they don't</w:t>
      </w:r>
      <w:r w:rsidR="002611FE">
        <w:rPr>
          <w:rStyle w:val="FontStyle16"/>
          <w:rFonts w:ascii="Times New Roman" w:hAnsi="Times New Roman" w:cs="Times New Roman"/>
          <w:b w:val="0"/>
          <w:sz w:val="28"/>
          <w:szCs w:val="28"/>
          <w:lang w:val="en-US" w:eastAsia="en-US"/>
        </w:rPr>
        <w:t xml:space="preserve"> </w:t>
      </w:r>
      <w:r w:rsidR="002611FE" w:rsidRPr="002611FE">
        <w:rPr>
          <w:rStyle w:val="FontStyle16"/>
          <w:rFonts w:ascii="Times New Roman" w:hAnsi="Times New Roman" w:cs="Times New Roman"/>
          <w:b w:val="0"/>
          <w:sz w:val="28"/>
          <w:szCs w:val="28"/>
          <w:lang w:val="en-US" w:eastAsia="en-US"/>
        </w:rPr>
        <w:t xml:space="preserve">improve academic achievement. </w:t>
      </w:r>
    </w:p>
    <w:p w:rsidR="002611FE" w:rsidRDefault="000A6364" w:rsidP="000A6364">
      <w:pPr>
        <w:pStyle w:val="Style5"/>
        <w:widowControl/>
        <w:tabs>
          <w:tab w:val="left" w:pos="600"/>
        </w:tabs>
        <w:spacing w:line="360" w:lineRule="auto"/>
        <w:jc w:val="both"/>
        <w:rPr>
          <w:rStyle w:val="FontStyle16"/>
          <w:rFonts w:ascii="Times New Roman" w:hAnsi="Times New Roman" w:cs="Times New Roman"/>
          <w:b w:val="0"/>
          <w:sz w:val="28"/>
          <w:szCs w:val="28"/>
          <w:lang w:val="en-US" w:eastAsia="en-US"/>
        </w:rPr>
      </w:pPr>
      <w:r w:rsidRPr="000A6364">
        <w:rPr>
          <w:rStyle w:val="FontStyle11"/>
          <w:rFonts w:ascii="Times New Roman" w:hAnsi="Times New Roman" w:cs="Times New Roman"/>
          <w:b/>
          <w:sz w:val="28"/>
          <w:szCs w:val="28"/>
          <w:lang w:val="en-US" w:eastAsia="en-US"/>
        </w:rPr>
        <w:t xml:space="preserve">  </w:t>
      </w:r>
      <w:r w:rsidR="002611FE" w:rsidRPr="00861D8A">
        <w:rPr>
          <w:rStyle w:val="FontStyle11"/>
          <w:rFonts w:ascii="Times New Roman" w:hAnsi="Times New Roman" w:cs="Times New Roman"/>
          <w:b/>
          <w:sz w:val="28"/>
          <w:szCs w:val="28"/>
          <w:lang w:eastAsia="en-US"/>
        </w:rPr>
        <w:t>В</w:t>
      </w:r>
      <w:r w:rsidR="002611FE" w:rsidRPr="002611FE">
        <w:rPr>
          <w:rStyle w:val="FontStyle11"/>
          <w:rFonts w:ascii="Times New Roman" w:hAnsi="Times New Roman" w:cs="Times New Roman"/>
          <w:sz w:val="28"/>
          <w:szCs w:val="28"/>
          <w:lang w:val="en-US" w:eastAsia="en-US"/>
        </w:rPr>
        <w:t xml:space="preserve"> </w:t>
      </w:r>
      <w:r w:rsidR="002611FE" w:rsidRPr="002611FE">
        <w:rPr>
          <w:rStyle w:val="FontStyle16"/>
          <w:rFonts w:ascii="Times New Roman" w:hAnsi="Times New Roman" w:cs="Times New Roman"/>
          <w:b w:val="0"/>
          <w:sz w:val="28"/>
          <w:szCs w:val="28"/>
          <w:lang w:val="en-US" w:eastAsia="en-US"/>
        </w:rPr>
        <w:t>We should include arts because they do improve</w:t>
      </w:r>
      <w:r w:rsidR="002611FE">
        <w:rPr>
          <w:rStyle w:val="FontStyle16"/>
          <w:rFonts w:ascii="Times New Roman" w:hAnsi="Times New Roman" w:cs="Times New Roman"/>
          <w:b w:val="0"/>
          <w:sz w:val="28"/>
          <w:szCs w:val="28"/>
          <w:lang w:val="en-US" w:eastAsia="en-US"/>
        </w:rPr>
        <w:t xml:space="preserve"> </w:t>
      </w:r>
      <w:r w:rsidR="002611FE" w:rsidRPr="002611FE">
        <w:rPr>
          <w:rStyle w:val="FontStyle16"/>
          <w:rFonts w:ascii="Times New Roman" w:hAnsi="Times New Roman" w:cs="Times New Roman"/>
          <w:b w:val="0"/>
          <w:sz w:val="28"/>
          <w:szCs w:val="28"/>
          <w:lang w:val="en-US" w:eastAsia="en-US"/>
        </w:rPr>
        <w:t xml:space="preserve">academic achievement. </w:t>
      </w:r>
    </w:p>
    <w:p w:rsidR="002611FE" w:rsidRDefault="000A6364" w:rsidP="000A6364">
      <w:pPr>
        <w:pStyle w:val="Style5"/>
        <w:widowControl/>
        <w:tabs>
          <w:tab w:val="left" w:pos="600"/>
        </w:tabs>
        <w:spacing w:line="360" w:lineRule="auto"/>
        <w:jc w:val="both"/>
        <w:rPr>
          <w:rStyle w:val="FontStyle16"/>
          <w:rFonts w:ascii="Times New Roman" w:hAnsi="Times New Roman" w:cs="Times New Roman"/>
          <w:b w:val="0"/>
          <w:sz w:val="28"/>
          <w:szCs w:val="28"/>
          <w:lang w:val="en-US" w:eastAsia="en-US"/>
        </w:rPr>
      </w:pPr>
      <w:r w:rsidRPr="000A6364">
        <w:rPr>
          <w:rStyle w:val="FontStyle11"/>
          <w:rFonts w:ascii="Times New Roman" w:hAnsi="Times New Roman" w:cs="Times New Roman"/>
          <w:b/>
          <w:sz w:val="28"/>
          <w:szCs w:val="28"/>
          <w:lang w:val="en-US" w:eastAsia="en-US"/>
        </w:rPr>
        <w:t xml:space="preserve">  </w:t>
      </w:r>
      <w:r w:rsidR="002611FE" w:rsidRPr="00861D8A">
        <w:rPr>
          <w:rStyle w:val="FontStyle11"/>
          <w:rFonts w:ascii="Times New Roman" w:hAnsi="Times New Roman" w:cs="Times New Roman"/>
          <w:b/>
          <w:sz w:val="28"/>
          <w:szCs w:val="28"/>
          <w:lang w:eastAsia="en-US"/>
        </w:rPr>
        <w:t>С</w:t>
      </w:r>
      <w:r w:rsidR="002611FE" w:rsidRPr="00861D8A">
        <w:rPr>
          <w:rStyle w:val="FontStyle11"/>
          <w:rFonts w:ascii="Times New Roman" w:hAnsi="Times New Roman" w:cs="Times New Roman"/>
          <w:b/>
          <w:sz w:val="28"/>
          <w:szCs w:val="28"/>
          <w:lang w:val="en-US" w:eastAsia="en-US"/>
        </w:rPr>
        <w:t xml:space="preserve"> </w:t>
      </w:r>
      <w:r w:rsidR="002611FE" w:rsidRPr="002611FE">
        <w:rPr>
          <w:rStyle w:val="FontStyle16"/>
          <w:rFonts w:ascii="Times New Roman" w:hAnsi="Times New Roman" w:cs="Times New Roman"/>
          <w:b w:val="0"/>
          <w:sz w:val="28"/>
          <w:szCs w:val="28"/>
          <w:lang w:val="en-US" w:eastAsia="en-US"/>
        </w:rPr>
        <w:t xml:space="preserve">We should include arts for the less </w:t>
      </w:r>
      <w:r w:rsidR="00B22B5F">
        <w:rPr>
          <w:rStyle w:val="FontStyle16"/>
          <w:rFonts w:ascii="Times New Roman" w:hAnsi="Times New Roman" w:cs="Times New Roman"/>
          <w:b w:val="0"/>
          <w:sz w:val="28"/>
          <w:szCs w:val="28"/>
          <w:lang w:val="en-US" w:eastAsia="en-US"/>
        </w:rPr>
        <w:t>material</w:t>
      </w:r>
      <w:r w:rsidR="002611FE" w:rsidRPr="002611FE">
        <w:rPr>
          <w:rStyle w:val="FontStyle16"/>
          <w:rFonts w:ascii="Times New Roman" w:hAnsi="Times New Roman" w:cs="Times New Roman"/>
          <w:b w:val="0"/>
          <w:sz w:val="28"/>
          <w:szCs w:val="28"/>
          <w:lang w:val="en-US" w:eastAsia="en-US"/>
        </w:rPr>
        <w:t xml:space="preserve"> benefits</w:t>
      </w:r>
      <w:r w:rsidR="002611FE">
        <w:rPr>
          <w:rStyle w:val="FontStyle16"/>
          <w:rFonts w:ascii="Times New Roman" w:hAnsi="Times New Roman" w:cs="Times New Roman"/>
          <w:b w:val="0"/>
          <w:sz w:val="28"/>
          <w:szCs w:val="28"/>
          <w:lang w:val="en-US" w:eastAsia="en-US"/>
        </w:rPr>
        <w:t xml:space="preserve"> </w:t>
      </w:r>
      <w:r w:rsidR="002611FE" w:rsidRPr="002611FE">
        <w:rPr>
          <w:rStyle w:val="FontStyle16"/>
          <w:rFonts w:ascii="Times New Roman" w:hAnsi="Times New Roman" w:cs="Times New Roman"/>
          <w:b w:val="0"/>
          <w:sz w:val="28"/>
          <w:szCs w:val="28"/>
          <w:lang w:val="en-US" w:eastAsia="en-US"/>
        </w:rPr>
        <w:t>they bring to children</w:t>
      </w:r>
      <w:r w:rsidR="001378E7">
        <w:rPr>
          <w:rStyle w:val="FontStyle16"/>
          <w:rFonts w:ascii="Times New Roman" w:hAnsi="Times New Roman" w:cs="Times New Roman"/>
          <w:b w:val="0"/>
          <w:sz w:val="28"/>
          <w:szCs w:val="28"/>
          <w:lang w:val="en-US" w:eastAsia="en-US"/>
        </w:rPr>
        <w:t>.</w:t>
      </w:r>
    </w:p>
    <w:p w:rsidR="00233372" w:rsidRDefault="00861D8A" w:rsidP="007A6020">
      <w:pPr>
        <w:tabs>
          <w:tab w:val="left" w:pos="851"/>
        </w:tabs>
        <w:suppressAutoHyphens w:val="0"/>
        <w:jc w:val="center"/>
        <w:rPr>
          <w:rFonts w:ascii="Times New Roman" w:hAnsi="Times New Roman" w:cs="Times New Roman"/>
          <w:b/>
          <w:sz w:val="28"/>
          <w:szCs w:val="28"/>
          <w:lang w:val="en-US" w:eastAsia="en-US"/>
        </w:rPr>
      </w:pPr>
      <w:r w:rsidRPr="002B3351">
        <w:rPr>
          <w:rFonts w:ascii="Times New Roman" w:hAnsi="Times New Roman" w:cs="Times New Roman"/>
          <w:b/>
          <w:sz w:val="28"/>
          <w:szCs w:val="28"/>
          <w:lang w:val="en-US" w:eastAsia="en-US"/>
        </w:rPr>
        <w:t>Transfer your answers to the answer sheet!</w:t>
      </w:r>
    </w:p>
    <w:p w:rsidR="001F01C3" w:rsidRPr="001F01C3" w:rsidRDefault="001F01C3" w:rsidP="00EC7CB0">
      <w:pPr>
        <w:tabs>
          <w:tab w:val="left" w:pos="851"/>
        </w:tabs>
        <w:suppressAutoHyphens w:val="0"/>
        <w:jc w:val="center"/>
        <w:rPr>
          <w:rFonts w:ascii="Times New Roman" w:hAnsi="Times New Roman" w:cs="Times New Roman"/>
          <w:b/>
          <w:sz w:val="28"/>
          <w:szCs w:val="28"/>
          <w:lang w:val="en-US" w:eastAsia="en-US"/>
        </w:rPr>
      </w:pPr>
      <w:r w:rsidRPr="001F01C3">
        <w:rPr>
          <w:rFonts w:ascii="Times New Roman" w:hAnsi="Times New Roman" w:cs="Times New Roman"/>
          <w:b/>
          <w:sz w:val="28"/>
          <w:szCs w:val="28"/>
          <w:lang w:val="en-US" w:eastAsia="en-US"/>
        </w:rPr>
        <w:t>USE OF ENGLISH</w:t>
      </w:r>
    </w:p>
    <w:p w:rsidR="001F01C3" w:rsidRPr="00240CA6" w:rsidRDefault="001F01C3" w:rsidP="007A6020">
      <w:pPr>
        <w:tabs>
          <w:tab w:val="left" w:pos="851"/>
        </w:tabs>
        <w:suppressAutoHyphens w:val="0"/>
        <w:jc w:val="center"/>
        <w:rPr>
          <w:rFonts w:ascii="Times New Roman" w:hAnsi="Times New Roman" w:cs="Times New Roman"/>
          <w:b/>
          <w:sz w:val="28"/>
          <w:szCs w:val="28"/>
          <w:lang w:val="en-US" w:eastAsia="en-US"/>
        </w:rPr>
      </w:pPr>
      <w:r w:rsidRPr="00240CA6">
        <w:rPr>
          <w:rFonts w:ascii="Times New Roman" w:hAnsi="Times New Roman" w:cs="Times New Roman"/>
          <w:b/>
          <w:sz w:val="28"/>
          <w:szCs w:val="28"/>
          <w:lang w:val="en-US" w:eastAsia="en-US"/>
        </w:rPr>
        <w:t xml:space="preserve">Time: </w:t>
      </w:r>
      <w:r w:rsidR="00300AF4" w:rsidRPr="00240CA6">
        <w:rPr>
          <w:rFonts w:ascii="Times New Roman" w:hAnsi="Times New Roman" w:cs="Times New Roman"/>
          <w:b/>
          <w:sz w:val="28"/>
          <w:szCs w:val="28"/>
          <w:lang w:val="en-US" w:eastAsia="en-US"/>
        </w:rPr>
        <w:t>2</w:t>
      </w:r>
      <w:r w:rsidRPr="00240CA6">
        <w:rPr>
          <w:rFonts w:ascii="Times New Roman" w:hAnsi="Times New Roman" w:cs="Times New Roman"/>
          <w:b/>
          <w:sz w:val="28"/>
          <w:szCs w:val="28"/>
          <w:lang w:val="en-US" w:eastAsia="en-US"/>
        </w:rPr>
        <w:t>0 minutes</w:t>
      </w:r>
    </w:p>
    <w:p w:rsidR="00EF186A" w:rsidRPr="00EF186A" w:rsidRDefault="001D4EE6" w:rsidP="000A6364">
      <w:pPr>
        <w:tabs>
          <w:tab w:val="left" w:pos="851"/>
        </w:tabs>
        <w:suppressAutoHyphens w:val="0"/>
        <w:spacing w:line="360" w:lineRule="auto"/>
        <w:jc w:val="both"/>
        <w:rPr>
          <w:rFonts w:ascii="Times New Roman" w:hAnsi="Times New Roman" w:cs="Times New Roman"/>
          <w:b/>
          <w:sz w:val="28"/>
          <w:szCs w:val="28"/>
          <w:lang w:val="en-US"/>
        </w:rPr>
      </w:pPr>
      <w:r w:rsidRPr="00240CA6">
        <w:rPr>
          <w:rFonts w:ascii="Times New Roman" w:hAnsi="Times New Roman" w:cs="Times New Roman"/>
          <w:b/>
          <w:sz w:val="28"/>
          <w:szCs w:val="28"/>
          <w:lang w:val="en-US"/>
        </w:rPr>
        <w:t>Task</w:t>
      </w:r>
      <w:r w:rsidR="00E71D30" w:rsidRPr="00240CA6">
        <w:rPr>
          <w:rFonts w:ascii="Times New Roman" w:hAnsi="Times New Roman" w:cs="Times New Roman"/>
          <w:b/>
          <w:sz w:val="28"/>
          <w:szCs w:val="28"/>
          <w:lang w:val="en-US"/>
        </w:rPr>
        <w:t xml:space="preserve"> 1</w:t>
      </w:r>
      <w:r w:rsidRPr="00240CA6">
        <w:rPr>
          <w:rFonts w:ascii="Times New Roman" w:hAnsi="Times New Roman" w:cs="Times New Roman"/>
          <w:b/>
          <w:sz w:val="28"/>
          <w:szCs w:val="28"/>
          <w:lang w:val="en-US"/>
        </w:rPr>
        <w:t xml:space="preserve"> Complete the text with the correct prepositions.</w:t>
      </w:r>
    </w:p>
    <w:p w:rsidR="00EF186A" w:rsidRDefault="001D4EE6" w:rsidP="00EF186A">
      <w:pPr>
        <w:tabs>
          <w:tab w:val="left" w:pos="851"/>
        </w:tabs>
        <w:suppressAutoHyphens w:val="0"/>
        <w:spacing w:line="360" w:lineRule="auto"/>
        <w:rPr>
          <w:rFonts w:ascii="Times New Roman" w:hAnsi="Times New Roman" w:cs="Times New Roman"/>
          <w:iCs/>
          <w:sz w:val="28"/>
          <w:szCs w:val="28"/>
        </w:rPr>
      </w:pPr>
      <w:r w:rsidRPr="00240CA6">
        <w:rPr>
          <w:rFonts w:ascii="Times New Roman" w:hAnsi="Times New Roman" w:cs="Times New Roman"/>
          <w:b/>
          <w:sz w:val="28"/>
          <w:szCs w:val="28"/>
          <w:lang w:val="en-US"/>
        </w:rPr>
        <w:br/>
      </w:r>
      <w:r w:rsidR="00EF186A">
        <w:rPr>
          <w:rFonts w:ascii="Times New Roman" w:hAnsi="Times New Roman" w:cs="Times New Roman"/>
          <w:iCs/>
          <w:sz w:val="28"/>
          <w:szCs w:val="28"/>
          <w:lang w:val="en-US"/>
        </w:rPr>
        <w:t>Dear</w:t>
      </w:r>
      <w:r w:rsidR="00EF186A" w:rsidRPr="00EF186A">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Grace,</w:t>
      </w:r>
    </w:p>
    <w:p w:rsidR="00EC7CB0" w:rsidRPr="00EF186A" w:rsidRDefault="001D4EE6" w:rsidP="00EF186A">
      <w:pPr>
        <w:tabs>
          <w:tab w:val="left" w:pos="851"/>
        </w:tabs>
        <w:suppressAutoHyphens w:val="0"/>
        <w:spacing w:line="360" w:lineRule="auto"/>
        <w:jc w:val="both"/>
        <w:rPr>
          <w:rFonts w:ascii="Times New Roman" w:hAnsi="Times New Roman" w:cs="Times New Roman"/>
          <w:iCs/>
          <w:sz w:val="28"/>
          <w:szCs w:val="28"/>
        </w:rPr>
      </w:pPr>
      <w:r w:rsidRPr="00240CA6">
        <w:rPr>
          <w:rFonts w:ascii="Times New Roman" w:hAnsi="Times New Roman" w:cs="Times New Roman"/>
          <w:sz w:val="28"/>
          <w:szCs w:val="28"/>
          <w:lang w:val="en-US"/>
        </w:rPr>
        <w:br/>
      </w:r>
      <w:r w:rsidRPr="00240CA6">
        <w:rPr>
          <w:rFonts w:ascii="Times New Roman" w:hAnsi="Times New Roman" w:cs="Times New Roman"/>
          <w:iCs/>
          <w:sz w:val="28"/>
          <w:szCs w:val="28"/>
          <w:lang w:val="en-US"/>
        </w:rPr>
        <w:t xml:space="preserve">I'm </w:t>
      </w:r>
      <w:r w:rsidR="00F96D78" w:rsidRPr="00240CA6">
        <w:rPr>
          <w:rFonts w:ascii="Times New Roman" w:hAnsi="Times New Roman" w:cs="Times New Roman"/>
          <w:b/>
          <w:iCs/>
          <w:sz w:val="28"/>
          <w:szCs w:val="28"/>
          <w:lang w:val="en-US"/>
        </w:rPr>
        <w:t>(</w:t>
      </w:r>
      <w:r w:rsidR="00DA3C08" w:rsidRPr="00240CA6">
        <w:rPr>
          <w:rFonts w:ascii="Times New Roman" w:hAnsi="Times New Roman" w:cs="Times New Roman"/>
          <w:b/>
          <w:iCs/>
          <w:sz w:val="28"/>
          <w:szCs w:val="28"/>
          <w:lang w:val="en-US"/>
        </w:rPr>
        <w:t>2</w:t>
      </w:r>
      <w:r w:rsidR="00F96D78" w:rsidRPr="00240CA6">
        <w:rPr>
          <w:rFonts w:ascii="Times New Roman" w:hAnsi="Times New Roman" w:cs="Times New Roman"/>
          <w:b/>
          <w:iCs/>
          <w:sz w:val="28"/>
          <w:szCs w:val="28"/>
          <w:lang w:val="en-US"/>
        </w:rPr>
        <w:t>1</w:t>
      </w:r>
      <w:proofErr w:type="gramStart"/>
      <w:r w:rsidR="00F96D78" w:rsidRPr="00240CA6">
        <w:rPr>
          <w:rFonts w:ascii="Times New Roman" w:hAnsi="Times New Roman" w:cs="Times New Roman"/>
          <w:b/>
          <w:iCs/>
          <w:sz w:val="28"/>
          <w:szCs w:val="28"/>
          <w:lang w:val="en-US"/>
        </w:rPr>
        <w:t>)_</w:t>
      </w:r>
      <w:proofErr w:type="gramEnd"/>
      <w:r w:rsidR="00F96D78" w:rsidRPr="00240CA6">
        <w:rPr>
          <w:rFonts w:ascii="Times New Roman" w:hAnsi="Times New Roman" w:cs="Times New Roman"/>
          <w:b/>
          <w:iCs/>
          <w:sz w:val="28"/>
          <w:szCs w:val="28"/>
          <w:lang w:val="en-US"/>
        </w:rPr>
        <w:t>__</w:t>
      </w:r>
      <w:r w:rsidRPr="00240CA6">
        <w:rPr>
          <w:rFonts w:ascii="Times New Roman" w:hAnsi="Times New Roman" w:cs="Times New Roman"/>
          <w:b/>
          <w:iCs/>
          <w:sz w:val="28"/>
          <w:szCs w:val="28"/>
          <w:lang w:val="en-US"/>
        </w:rPr>
        <w:t xml:space="preserve"> </w:t>
      </w:r>
      <w:r w:rsidRPr="00240CA6">
        <w:rPr>
          <w:rFonts w:ascii="Times New Roman" w:hAnsi="Times New Roman" w:cs="Times New Roman"/>
          <w:iCs/>
          <w:sz w:val="28"/>
          <w:szCs w:val="28"/>
          <w:lang w:val="en-US"/>
        </w:rPr>
        <w:t xml:space="preserve">so much trouble! I always used to do reasonably well at school. My reports generally said 'well done, keep </w:t>
      </w:r>
      <w:r w:rsidR="00DA3C08" w:rsidRPr="00240CA6">
        <w:rPr>
          <w:rFonts w:ascii="Times New Roman" w:hAnsi="Times New Roman" w:cs="Times New Roman"/>
          <w:iCs/>
          <w:sz w:val="28"/>
          <w:szCs w:val="28"/>
          <w:lang w:val="en-US"/>
        </w:rPr>
        <w:t>up</w:t>
      </w:r>
      <w:r w:rsidRPr="00240CA6">
        <w:rPr>
          <w:rFonts w:ascii="Times New Roman" w:hAnsi="Times New Roman" w:cs="Times New Roman"/>
          <w:sz w:val="28"/>
          <w:szCs w:val="28"/>
          <w:lang w:val="en-US"/>
        </w:rPr>
        <w:t xml:space="preserve"> </w:t>
      </w:r>
      <w:r w:rsidRPr="00240CA6">
        <w:rPr>
          <w:rFonts w:ascii="Times New Roman" w:hAnsi="Times New Roman" w:cs="Times New Roman"/>
          <w:iCs/>
          <w:sz w:val="28"/>
          <w:szCs w:val="28"/>
          <w:lang w:val="en-US"/>
        </w:rPr>
        <w:t>the good</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work'</w:t>
      </w:r>
      <w:r w:rsidR="00F96D78" w:rsidRPr="00240CA6">
        <w:rPr>
          <w:rFonts w:ascii="Times New Roman" w:hAnsi="Times New Roman" w:cs="Times New Roman"/>
          <w:iCs/>
          <w:sz w:val="28"/>
          <w:szCs w:val="28"/>
          <w:lang w:val="en-US"/>
        </w:rPr>
        <w:t>…</w:t>
      </w:r>
      <w:r w:rsidRPr="00240CA6">
        <w:rPr>
          <w:rFonts w:ascii="Times New Roman" w:hAnsi="Times New Roman" w:cs="Times New Roman"/>
          <w:sz w:val="28"/>
          <w:szCs w:val="28"/>
          <w:lang w:val="en-US"/>
        </w:rPr>
        <w:t xml:space="preserve"> </w:t>
      </w:r>
      <w:r w:rsidRPr="00240CA6">
        <w:rPr>
          <w:rFonts w:ascii="Times New Roman" w:hAnsi="Times New Roman" w:cs="Times New Roman"/>
          <w:iCs/>
          <w:sz w:val="28"/>
          <w:szCs w:val="28"/>
          <w:lang w:val="en-US"/>
        </w:rPr>
        <w:t xml:space="preserve">until last term I was </w:t>
      </w:r>
      <w:r w:rsidR="00DA3C08" w:rsidRPr="00240CA6">
        <w:rPr>
          <w:rFonts w:ascii="Times New Roman" w:hAnsi="Times New Roman" w:cs="Times New Roman"/>
          <w:sz w:val="28"/>
          <w:szCs w:val="28"/>
          <w:lang w:val="en-US"/>
        </w:rPr>
        <w:t>off</w:t>
      </w:r>
      <w:r w:rsidRPr="00240CA6">
        <w:rPr>
          <w:rFonts w:ascii="Times New Roman" w:hAnsi="Times New Roman" w:cs="Times New Roman"/>
          <w:sz w:val="28"/>
          <w:szCs w:val="28"/>
          <w:lang w:val="en-US"/>
        </w:rPr>
        <w:t xml:space="preserve"> </w:t>
      </w:r>
      <w:r w:rsidRPr="00240CA6">
        <w:rPr>
          <w:rFonts w:ascii="Times New Roman" w:hAnsi="Times New Roman" w:cs="Times New Roman"/>
          <w:iCs/>
          <w:sz w:val="28"/>
          <w:szCs w:val="28"/>
          <w:lang w:val="en-US"/>
        </w:rPr>
        <w:t>school</w:t>
      </w:r>
      <w:r w:rsidR="003133D9" w:rsidRPr="00240CA6">
        <w:rPr>
          <w:rFonts w:ascii="Times New Roman" w:hAnsi="Times New Roman" w:cs="Times New Roman"/>
          <w:iCs/>
          <w:sz w:val="28"/>
          <w:szCs w:val="28"/>
          <w:lang w:val="en-US"/>
        </w:rPr>
        <w:t xml:space="preserve"> </w:t>
      </w:r>
      <w:r w:rsidR="00DA3C08" w:rsidRPr="00240CA6">
        <w:rPr>
          <w:rFonts w:ascii="Times New Roman" w:hAnsi="Times New Roman" w:cs="Times New Roman"/>
          <w:iCs/>
          <w:sz w:val="28"/>
          <w:szCs w:val="28"/>
          <w:lang w:val="en-US"/>
        </w:rPr>
        <w:t>(</w:t>
      </w:r>
      <w:r w:rsidR="00DA3C08" w:rsidRPr="00240CA6">
        <w:rPr>
          <w:rFonts w:ascii="Times New Roman" w:hAnsi="Times New Roman" w:cs="Times New Roman"/>
          <w:b/>
          <w:sz w:val="28"/>
          <w:szCs w:val="28"/>
          <w:lang w:val="en-US"/>
        </w:rPr>
        <w:t>22</w:t>
      </w:r>
      <w:proofErr w:type="gramStart"/>
      <w:r w:rsidR="00DA3C08" w:rsidRPr="00240CA6">
        <w:rPr>
          <w:rFonts w:ascii="Times New Roman" w:hAnsi="Times New Roman" w:cs="Times New Roman"/>
          <w:sz w:val="28"/>
          <w:szCs w:val="28"/>
          <w:lang w:val="en-US"/>
        </w:rPr>
        <w:t>)_</w:t>
      </w:r>
      <w:proofErr w:type="gramEnd"/>
      <w:r w:rsidR="00DA3C08" w:rsidRPr="00240CA6">
        <w:rPr>
          <w:rFonts w:ascii="Times New Roman" w:hAnsi="Times New Roman" w:cs="Times New Roman"/>
          <w:sz w:val="28"/>
          <w:szCs w:val="28"/>
          <w:lang w:val="en-US"/>
        </w:rPr>
        <w:t>__</w:t>
      </w:r>
      <w:r w:rsidRPr="00240CA6">
        <w:rPr>
          <w:rFonts w:ascii="Times New Roman" w:hAnsi="Times New Roman" w:cs="Times New Roman"/>
          <w:iCs/>
          <w:sz w:val="28"/>
          <w:szCs w:val="28"/>
          <w:lang w:val="en-US"/>
        </w:rPr>
        <w:t xml:space="preserve"> two months because </w:t>
      </w:r>
      <w:r w:rsidR="00DA3C08" w:rsidRPr="00240CA6">
        <w:rPr>
          <w:rFonts w:ascii="Times New Roman" w:hAnsi="Times New Roman" w:cs="Times New Roman"/>
          <w:iCs/>
          <w:sz w:val="28"/>
          <w:szCs w:val="28"/>
          <w:lang w:val="en-US"/>
        </w:rPr>
        <w:t>(</w:t>
      </w:r>
      <w:r w:rsidR="00DA3C08" w:rsidRPr="00240CA6">
        <w:rPr>
          <w:rFonts w:ascii="Times New Roman" w:hAnsi="Times New Roman" w:cs="Times New Roman"/>
          <w:b/>
          <w:iCs/>
          <w:sz w:val="28"/>
          <w:szCs w:val="28"/>
          <w:lang w:val="en-US"/>
        </w:rPr>
        <w:t>2</w:t>
      </w:r>
      <w:r w:rsidR="00DA3C08" w:rsidRPr="00240CA6">
        <w:rPr>
          <w:rFonts w:ascii="Times New Roman" w:hAnsi="Times New Roman" w:cs="Times New Roman"/>
          <w:b/>
          <w:sz w:val="28"/>
          <w:szCs w:val="28"/>
          <w:lang w:val="en-US"/>
        </w:rPr>
        <w:t>3</w:t>
      </w:r>
      <w:r w:rsidR="00DA3C08" w:rsidRPr="00240CA6">
        <w:rPr>
          <w:rFonts w:ascii="Times New Roman" w:hAnsi="Times New Roman" w:cs="Times New Roman"/>
          <w:sz w:val="28"/>
          <w:szCs w:val="28"/>
          <w:lang w:val="en-US"/>
        </w:rPr>
        <w:t>)___</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a serious illness. When</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 xml:space="preserve">I returned, I tried to catch </w:t>
      </w:r>
      <w:r w:rsidR="003133D9" w:rsidRPr="00240CA6">
        <w:rPr>
          <w:rFonts w:ascii="Times New Roman" w:hAnsi="Times New Roman" w:cs="Times New Roman"/>
          <w:iCs/>
          <w:sz w:val="28"/>
          <w:szCs w:val="28"/>
          <w:lang w:val="en-US"/>
        </w:rPr>
        <w:t>(</w:t>
      </w:r>
      <w:r w:rsidR="00DA3C08" w:rsidRPr="00240CA6">
        <w:rPr>
          <w:rFonts w:ascii="Times New Roman" w:hAnsi="Times New Roman" w:cs="Times New Roman"/>
          <w:b/>
          <w:iCs/>
          <w:sz w:val="28"/>
          <w:szCs w:val="28"/>
          <w:lang w:val="en-US"/>
        </w:rPr>
        <w:t>2</w:t>
      </w:r>
      <w:r w:rsidR="00F96D78" w:rsidRPr="00240CA6">
        <w:rPr>
          <w:rFonts w:ascii="Times New Roman" w:hAnsi="Times New Roman" w:cs="Times New Roman"/>
          <w:b/>
          <w:sz w:val="28"/>
          <w:szCs w:val="28"/>
          <w:lang w:val="en-US"/>
        </w:rPr>
        <w:t>4</w:t>
      </w:r>
      <w:proofErr w:type="gramStart"/>
      <w:r w:rsidR="003133D9" w:rsidRPr="00240CA6">
        <w:rPr>
          <w:rFonts w:ascii="Times New Roman" w:hAnsi="Times New Roman" w:cs="Times New Roman"/>
          <w:sz w:val="28"/>
          <w:szCs w:val="28"/>
          <w:lang w:val="en-US"/>
        </w:rPr>
        <w:t>)_</w:t>
      </w:r>
      <w:proofErr w:type="gramEnd"/>
      <w:r w:rsidR="003133D9" w:rsidRPr="00240CA6">
        <w:rPr>
          <w:rFonts w:ascii="Times New Roman" w:hAnsi="Times New Roman" w:cs="Times New Roman"/>
          <w:sz w:val="28"/>
          <w:szCs w:val="28"/>
          <w:lang w:val="en-US"/>
        </w:rPr>
        <w:t>__</w:t>
      </w:r>
      <w:r w:rsidRPr="00240CA6">
        <w:rPr>
          <w:rFonts w:ascii="Times New Roman" w:hAnsi="Times New Roman" w:cs="Times New Roman"/>
          <w:sz w:val="28"/>
          <w:szCs w:val="28"/>
          <w:lang w:val="en-US"/>
        </w:rPr>
        <w:t xml:space="preserve"> </w:t>
      </w:r>
      <w:r w:rsidRPr="00240CA6">
        <w:rPr>
          <w:rFonts w:ascii="Times New Roman" w:hAnsi="Times New Roman" w:cs="Times New Roman"/>
          <w:iCs/>
          <w:sz w:val="28"/>
          <w:szCs w:val="28"/>
          <w:lang w:val="en-US"/>
        </w:rPr>
        <w:t>with the</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rest of</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the class, but I had</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 xml:space="preserve">fallen </w:t>
      </w:r>
      <w:r w:rsidR="003133D9" w:rsidRPr="00240CA6">
        <w:rPr>
          <w:rFonts w:ascii="Times New Roman" w:hAnsi="Times New Roman" w:cs="Times New Roman"/>
          <w:iCs/>
          <w:sz w:val="28"/>
          <w:szCs w:val="28"/>
          <w:lang w:val="en-US"/>
        </w:rPr>
        <w:t>(</w:t>
      </w:r>
      <w:r w:rsidR="00DA3C08" w:rsidRPr="00240CA6">
        <w:rPr>
          <w:rFonts w:ascii="Times New Roman" w:hAnsi="Times New Roman" w:cs="Times New Roman"/>
          <w:b/>
          <w:iCs/>
          <w:sz w:val="28"/>
          <w:szCs w:val="28"/>
          <w:lang w:val="en-US"/>
        </w:rPr>
        <w:t>2</w:t>
      </w:r>
      <w:r w:rsidR="00F96D78" w:rsidRPr="00240CA6">
        <w:rPr>
          <w:rFonts w:ascii="Times New Roman" w:hAnsi="Times New Roman" w:cs="Times New Roman"/>
          <w:b/>
          <w:iCs/>
          <w:sz w:val="28"/>
          <w:szCs w:val="28"/>
          <w:lang w:val="en-US"/>
        </w:rPr>
        <w:t>5</w:t>
      </w:r>
      <w:r w:rsidR="003133D9" w:rsidRPr="00240CA6">
        <w:rPr>
          <w:rFonts w:ascii="Times New Roman" w:hAnsi="Times New Roman" w:cs="Times New Roman"/>
          <w:iCs/>
          <w:sz w:val="28"/>
          <w:szCs w:val="28"/>
          <w:lang w:val="en-US"/>
        </w:rPr>
        <w:t>)</w:t>
      </w:r>
      <w:r w:rsidRPr="00240CA6">
        <w:rPr>
          <w:rFonts w:ascii="Times New Roman" w:hAnsi="Times New Roman" w:cs="Times New Roman"/>
          <w:iCs/>
          <w:sz w:val="28"/>
          <w:szCs w:val="28"/>
          <w:lang w:val="en-US"/>
        </w:rPr>
        <w:t>___so badly that it was really difficult. I felt</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discouraged and often couldn't</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 xml:space="preserve">get </w:t>
      </w:r>
      <w:r w:rsidR="003133D9" w:rsidRPr="00240CA6">
        <w:rPr>
          <w:rFonts w:ascii="Times New Roman" w:hAnsi="Times New Roman" w:cs="Times New Roman"/>
          <w:iCs/>
          <w:sz w:val="28"/>
          <w:szCs w:val="28"/>
          <w:lang w:val="en-US"/>
        </w:rPr>
        <w:t>(</w:t>
      </w:r>
      <w:r w:rsidR="00DA3C08" w:rsidRPr="00240CA6">
        <w:rPr>
          <w:rFonts w:ascii="Times New Roman" w:hAnsi="Times New Roman" w:cs="Times New Roman"/>
          <w:b/>
          <w:iCs/>
          <w:sz w:val="28"/>
          <w:szCs w:val="28"/>
          <w:lang w:val="en-US"/>
        </w:rPr>
        <w:t>2</w:t>
      </w:r>
      <w:r w:rsidR="00F96D78" w:rsidRPr="00240CA6">
        <w:rPr>
          <w:rFonts w:ascii="Times New Roman" w:hAnsi="Times New Roman" w:cs="Times New Roman"/>
          <w:b/>
          <w:iCs/>
          <w:sz w:val="28"/>
          <w:szCs w:val="28"/>
          <w:lang w:val="en-US"/>
        </w:rPr>
        <w:t>6</w:t>
      </w:r>
      <w:proofErr w:type="gramStart"/>
      <w:r w:rsidR="003133D9" w:rsidRPr="00240CA6">
        <w:rPr>
          <w:rFonts w:ascii="Times New Roman" w:hAnsi="Times New Roman" w:cs="Times New Roman"/>
          <w:iCs/>
          <w:sz w:val="28"/>
          <w:szCs w:val="28"/>
          <w:lang w:val="en-US"/>
        </w:rPr>
        <w:t>)</w:t>
      </w:r>
      <w:r w:rsidRPr="00240CA6">
        <w:rPr>
          <w:rFonts w:ascii="Times New Roman" w:hAnsi="Times New Roman" w:cs="Times New Roman"/>
          <w:iCs/>
          <w:sz w:val="28"/>
          <w:szCs w:val="28"/>
          <w:lang w:val="en-US"/>
        </w:rPr>
        <w:t>_</w:t>
      </w:r>
      <w:proofErr w:type="gramEnd"/>
      <w:r w:rsidRPr="00240CA6">
        <w:rPr>
          <w:rFonts w:ascii="Times New Roman" w:hAnsi="Times New Roman" w:cs="Times New Roman"/>
          <w:iCs/>
          <w:sz w:val="28"/>
          <w:szCs w:val="28"/>
          <w:lang w:val="en-US"/>
        </w:rPr>
        <w:t>___to work in the evening. I started handing</w:t>
      </w:r>
      <w:r w:rsidR="002B3351" w:rsidRPr="00240CA6">
        <w:rPr>
          <w:rFonts w:ascii="Times New Roman" w:hAnsi="Times New Roman" w:cs="Times New Roman"/>
          <w:iCs/>
          <w:sz w:val="28"/>
          <w:szCs w:val="28"/>
          <w:lang w:val="en-US"/>
        </w:rPr>
        <w:t xml:space="preserve"> (</w:t>
      </w:r>
      <w:r w:rsidR="00DA3C08" w:rsidRPr="00240CA6">
        <w:rPr>
          <w:rFonts w:ascii="Times New Roman" w:hAnsi="Times New Roman" w:cs="Times New Roman"/>
          <w:b/>
          <w:iCs/>
          <w:sz w:val="28"/>
          <w:szCs w:val="28"/>
          <w:lang w:val="en-US"/>
        </w:rPr>
        <w:t>2</w:t>
      </w:r>
      <w:r w:rsidR="002B3351" w:rsidRPr="00240CA6">
        <w:rPr>
          <w:rFonts w:ascii="Times New Roman" w:hAnsi="Times New Roman" w:cs="Times New Roman"/>
          <w:b/>
          <w:iCs/>
          <w:sz w:val="28"/>
          <w:szCs w:val="28"/>
          <w:lang w:val="en-US"/>
        </w:rPr>
        <w:t>7</w:t>
      </w:r>
      <w:proofErr w:type="gramStart"/>
      <w:r w:rsidR="002B3351" w:rsidRPr="00240CA6">
        <w:rPr>
          <w:rFonts w:ascii="Times New Roman" w:hAnsi="Times New Roman" w:cs="Times New Roman"/>
          <w:iCs/>
          <w:sz w:val="28"/>
          <w:szCs w:val="28"/>
          <w:lang w:val="en-US"/>
        </w:rPr>
        <w:t>)_</w:t>
      </w:r>
      <w:proofErr w:type="gramEnd"/>
      <w:r w:rsidR="002B3351" w:rsidRPr="00240CA6">
        <w:rPr>
          <w:rFonts w:ascii="Times New Roman" w:hAnsi="Times New Roman" w:cs="Times New Roman"/>
          <w:iCs/>
          <w:sz w:val="28"/>
          <w:szCs w:val="28"/>
          <w:lang w:val="en-US"/>
        </w:rPr>
        <w:t>__</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homework late or not at all. I've also</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got concentration problems: I find it difficult</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 xml:space="preserve">to pay attention and note </w:t>
      </w:r>
      <w:r w:rsidR="003133D9" w:rsidRPr="00240CA6">
        <w:rPr>
          <w:rFonts w:ascii="Times New Roman" w:hAnsi="Times New Roman" w:cs="Times New Roman"/>
          <w:iCs/>
          <w:sz w:val="28"/>
          <w:szCs w:val="28"/>
          <w:lang w:val="en-US"/>
        </w:rPr>
        <w:t>(</w:t>
      </w:r>
      <w:r w:rsidR="00DA3C08" w:rsidRPr="00240CA6">
        <w:rPr>
          <w:rFonts w:ascii="Times New Roman" w:hAnsi="Times New Roman" w:cs="Times New Roman"/>
          <w:b/>
          <w:iCs/>
          <w:sz w:val="28"/>
          <w:szCs w:val="28"/>
          <w:lang w:val="en-US"/>
        </w:rPr>
        <w:t>2</w:t>
      </w:r>
      <w:r w:rsidR="002B3351" w:rsidRPr="00240CA6">
        <w:rPr>
          <w:rFonts w:ascii="Times New Roman" w:hAnsi="Times New Roman" w:cs="Times New Roman"/>
          <w:b/>
          <w:sz w:val="28"/>
          <w:szCs w:val="28"/>
          <w:lang w:val="en-US"/>
        </w:rPr>
        <w:t>8</w:t>
      </w:r>
      <w:proofErr w:type="gramStart"/>
      <w:r w:rsidR="003133D9" w:rsidRPr="00240CA6">
        <w:rPr>
          <w:rFonts w:ascii="Times New Roman" w:hAnsi="Times New Roman" w:cs="Times New Roman"/>
          <w:sz w:val="28"/>
          <w:szCs w:val="28"/>
          <w:lang w:val="en-US"/>
        </w:rPr>
        <w:t>)_</w:t>
      </w:r>
      <w:proofErr w:type="gramEnd"/>
      <w:r w:rsidR="003133D9" w:rsidRPr="00240CA6">
        <w:rPr>
          <w:rFonts w:ascii="Times New Roman" w:hAnsi="Times New Roman" w:cs="Times New Roman"/>
          <w:sz w:val="28"/>
          <w:szCs w:val="28"/>
          <w:lang w:val="en-US"/>
        </w:rPr>
        <w:t>__</w:t>
      </w:r>
      <w:r w:rsidRPr="00240CA6">
        <w:rPr>
          <w:rFonts w:ascii="Times New Roman" w:hAnsi="Times New Roman" w:cs="Times New Roman"/>
          <w:sz w:val="28"/>
          <w:szCs w:val="28"/>
          <w:lang w:val="en-US"/>
        </w:rPr>
        <w:t xml:space="preserve"> </w:t>
      </w:r>
      <w:r w:rsidRPr="00240CA6">
        <w:rPr>
          <w:rFonts w:ascii="Times New Roman" w:hAnsi="Times New Roman" w:cs="Times New Roman"/>
          <w:iCs/>
          <w:sz w:val="28"/>
          <w:szCs w:val="28"/>
          <w:lang w:val="en-US"/>
        </w:rPr>
        <w:t>what the</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 xml:space="preserve">teachers are saying </w:t>
      </w:r>
      <w:r w:rsidR="00F96D78" w:rsidRPr="00240CA6">
        <w:rPr>
          <w:rFonts w:ascii="Times New Roman" w:hAnsi="Times New Roman" w:cs="Times New Roman"/>
          <w:b/>
          <w:iCs/>
          <w:sz w:val="28"/>
          <w:szCs w:val="28"/>
          <w:lang w:val="en-US"/>
        </w:rPr>
        <w:t>(</w:t>
      </w:r>
      <w:r w:rsidR="00D470C0" w:rsidRPr="00240CA6">
        <w:rPr>
          <w:rFonts w:ascii="Times New Roman" w:hAnsi="Times New Roman" w:cs="Times New Roman"/>
          <w:b/>
          <w:iCs/>
          <w:sz w:val="28"/>
          <w:szCs w:val="28"/>
          <w:lang w:val="en-US"/>
        </w:rPr>
        <w:t>2</w:t>
      </w:r>
      <w:r w:rsidR="002B3351" w:rsidRPr="00240CA6">
        <w:rPr>
          <w:rFonts w:ascii="Times New Roman" w:hAnsi="Times New Roman" w:cs="Times New Roman"/>
          <w:b/>
          <w:iCs/>
          <w:sz w:val="28"/>
          <w:szCs w:val="28"/>
          <w:lang w:val="en-US"/>
        </w:rPr>
        <w:t>9</w:t>
      </w:r>
      <w:r w:rsidR="00F96D78" w:rsidRPr="00240CA6">
        <w:rPr>
          <w:rFonts w:ascii="Times New Roman" w:hAnsi="Times New Roman" w:cs="Times New Roman"/>
          <w:b/>
          <w:iCs/>
          <w:sz w:val="28"/>
          <w:szCs w:val="28"/>
          <w:lang w:val="en-US"/>
        </w:rPr>
        <w:t>)___</w:t>
      </w:r>
      <w:r w:rsidRPr="00240CA6">
        <w:rPr>
          <w:rFonts w:ascii="Times New Roman" w:hAnsi="Times New Roman" w:cs="Times New Roman"/>
          <w:iCs/>
          <w:sz w:val="28"/>
          <w:szCs w:val="28"/>
          <w:lang w:val="en-US"/>
        </w:rPr>
        <w:t>class. And, if</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truth be</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told, I started to skip lessons because I feel so bad</w:t>
      </w:r>
      <w:r w:rsidR="002B3351"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 xml:space="preserve">at </w:t>
      </w:r>
      <w:r w:rsidRPr="00240CA6">
        <w:rPr>
          <w:rFonts w:ascii="Times New Roman" w:hAnsi="Times New Roman" w:cs="Times New Roman"/>
          <w:iCs/>
          <w:sz w:val="28"/>
          <w:szCs w:val="28"/>
          <w:lang w:val="en-US"/>
        </w:rPr>
        <w:lastRenderedPageBreak/>
        <w:t>school. I'm terrified. I don't want to be one</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of</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 xml:space="preserve">those kids who drop </w:t>
      </w:r>
      <w:r w:rsidR="003133D9" w:rsidRPr="00240CA6">
        <w:rPr>
          <w:rFonts w:ascii="Times New Roman" w:hAnsi="Times New Roman" w:cs="Times New Roman"/>
          <w:iCs/>
          <w:sz w:val="28"/>
          <w:szCs w:val="28"/>
          <w:lang w:val="en-US"/>
        </w:rPr>
        <w:t>(</w:t>
      </w:r>
      <w:r w:rsidR="00DA3C08" w:rsidRPr="00240CA6">
        <w:rPr>
          <w:rFonts w:ascii="Times New Roman" w:hAnsi="Times New Roman" w:cs="Times New Roman"/>
          <w:b/>
          <w:sz w:val="28"/>
          <w:szCs w:val="28"/>
          <w:lang w:val="en-US"/>
        </w:rPr>
        <w:t>3</w:t>
      </w:r>
      <w:r w:rsidR="002B3351" w:rsidRPr="00240CA6">
        <w:rPr>
          <w:rFonts w:ascii="Times New Roman" w:hAnsi="Times New Roman" w:cs="Times New Roman"/>
          <w:b/>
          <w:sz w:val="28"/>
          <w:szCs w:val="28"/>
          <w:lang w:val="en-US"/>
        </w:rPr>
        <w:t>0</w:t>
      </w:r>
      <w:proofErr w:type="gramStart"/>
      <w:r w:rsidR="003133D9" w:rsidRPr="00240CA6">
        <w:rPr>
          <w:rFonts w:ascii="Times New Roman" w:hAnsi="Times New Roman" w:cs="Times New Roman"/>
          <w:sz w:val="28"/>
          <w:szCs w:val="28"/>
          <w:lang w:val="en-US"/>
        </w:rPr>
        <w:t>)_</w:t>
      </w:r>
      <w:proofErr w:type="gramEnd"/>
      <w:r w:rsidR="003133D9" w:rsidRPr="00240CA6">
        <w:rPr>
          <w:rFonts w:ascii="Times New Roman" w:hAnsi="Times New Roman" w:cs="Times New Roman"/>
          <w:sz w:val="28"/>
          <w:szCs w:val="28"/>
          <w:lang w:val="en-US"/>
        </w:rPr>
        <w:t>__</w:t>
      </w:r>
      <w:r w:rsidRPr="00240CA6">
        <w:rPr>
          <w:rFonts w:ascii="Times New Roman" w:hAnsi="Times New Roman" w:cs="Times New Roman"/>
          <w:sz w:val="28"/>
          <w:szCs w:val="28"/>
          <w:lang w:val="en-US"/>
        </w:rPr>
        <w:t xml:space="preserve"> </w:t>
      </w:r>
      <w:r w:rsidRPr="00240CA6">
        <w:rPr>
          <w:rFonts w:ascii="Times New Roman" w:hAnsi="Times New Roman" w:cs="Times New Roman"/>
          <w:iCs/>
          <w:sz w:val="28"/>
          <w:szCs w:val="28"/>
          <w:lang w:val="en-US"/>
        </w:rPr>
        <w:t>of</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school at</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fifteen and never get an education! Please help</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 xml:space="preserve">me </w:t>
      </w:r>
      <w:r w:rsidRPr="00240CA6">
        <w:rPr>
          <w:rFonts w:ascii="Times New Roman" w:hAnsi="Times New Roman" w:cs="Times New Roman"/>
          <w:sz w:val="28"/>
          <w:szCs w:val="28"/>
          <w:lang w:val="en-US"/>
        </w:rPr>
        <w:t xml:space="preserve">- </w:t>
      </w:r>
      <w:r w:rsidRPr="00240CA6">
        <w:rPr>
          <w:rFonts w:ascii="Times New Roman" w:hAnsi="Times New Roman" w:cs="Times New Roman"/>
          <w:iCs/>
          <w:sz w:val="28"/>
          <w:szCs w:val="28"/>
          <w:lang w:val="en-US"/>
        </w:rPr>
        <w:t>what should</w:t>
      </w:r>
      <w:r w:rsidR="003133D9" w:rsidRPr="00240CA6">
        <w:rPr>
          <w:rFonts w:ascii="Times New Roman" w:hAnsi="Times New Roman" w:cs="Times New Roman"/>
          <w:iCs/>
          <w:sz w:val="28"/>
          <w:szCs w:val="28"/>
          <w:lang w:val="en-US"/>
        </w:rPr>
        <w:t xml:space="preserve"> </w:t>
      </w:r>
      <w:r w:rsidRPr="00240CA6">
        <w:rPr>
          <w:rFonts w:ascii="Times New Roman" w:hAnsi="Times New Roman" w:cs="Times New Roman"/>
          <w:iCs/>
          <w:sz w:val="28"/>
          <w:szCs w:val="28"/>
          <w:lang w:val="en-US"/>
        </w:rPr>
        <w:t>I do?</w:t>
      </w:r>
      <w:r w:rsidRPr="00240CA6">
        <w:rPr>
          <w:rFonts w:ascii="Times New Roman" w:hAnsi="Times New Roman" w:cs="Times New Roman"/>
          <w:sz w:val="28"/>
          <w:szCs w:val="28"/>
          <w:lang w:val="en-US"/>
        </w:rPr>
        <w:br/>
      </w:r>
      <w:r w:rsidR="003133D9" w:rsidRPr="00240CA6">
        <w:rPr>
          <w:rFonts w:ascii="Times New Roman" w:hAnsi="Times New Roman" w:cs="Times New Roman"/>
          <w:iCs/>
          <w:sz w:val="28"/>
          <w:szCs w:val="28"/>
          <w:lang w:val="en-US"/>
        </w:rPr>
        <w:t>Chl</w:t>
      </w:r>
      <w:r w:rsidRPr="00240CA6">
        <w:rPr>
          <w:rFonts w:ascii="Times New Roman" w:hAnsi="Times New Roman" w:cs="Times New Roman"/>
          <w:iCs/>
          <w:sz w:val="28"/>
          <w:szCs w:val="28"/>
          <w:lang w:val="en-US"/>
        </w:rPr>
        <w:t>oe</w:t>
      </w:r>
    </w:p>
    <w:p w:rsidR="000A6364" w:rsidRPr="000A6364" w:rsidRDefault="00E71D30" w:rsidP="000A6364">
      <w:pPr>
        <w:tabs>
          <w:tab w:val="left" w:pos="851"/>
        </w:tabs>
        <w:suppressAutoHyphens w:val="0"/>
        <w:spacing w:line="360" w:lineRule="auto"/>
        <w:jc w:val="both"/>
        <w:rPr>
          <w:rFonts w:ascii="Times New Roman" w:hAnsi="Times New Roman" w:cs="Times New Roman"/>
          <w:iCs/>
          <w:color w:val="3D3839"/>
          <w:sz w:val="28"/>
          <w:szCs w:val="28"/>
          <w:lang w:val="en-US"/>
        </w:rPr>
      </w:pPr>
      <w:r w:rsidRPr="00240CA6">
        <w:rPr>
          <w:rFonts w:ascii="Times New Roman" w:hAnsi="Times New Roman" w:cs="Times New Roman"/>
          <w:b/>
          <w:color w:val="000000" w:themeColor="text1"/>
          <w:sz w:val="28"/>
          <w:szCs w:val="28"/>
          <w:lang w:val="en-US"/>
        </w:rPr>
        <w:t>Task 2</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b/>
          <w:color w:val="000000" w:themeColor="text1"/>
          <w:sz w:val="28"/>
          <w:szCs w:val="28"/>
          <w:lang w:val="en-US"/>
        </w:rPr>
        <w:t>Complete the text with words formed from the</w:t>
      </w:r>
      <w:r w:rsidR="002B3351" w:rsidRPr="00240CA6">
        <w:rPr>
          <w:rFonts w:ascii="Times New Roman" w:hAnsi="Times New Roman" w:cs="Times New Roman"/>
          <w:b/>
          <w:color w:val="000000" w:themeColor="text1"/>
          <w:sz w:val="28"/>
          <w:szCs w:val="28"/>
          <w:lang w:val="en-US"/>
        </w:rPr>
        <w:t xml:space="preserve"> </w:t>
      </w:r>
      <w:r w:rsidR="001D4EE6" w:rsidRPr="00240CA6">
        <w:rPr>
          <w:rFonts w:ascii="Times New Roman" w:hAnsi="Times New Roman" w:cs="Times New Roman"/>
          <w:b/>
          <w:color w:val="000000" w:themeColor="text1"/>
          <w:sz w:val="28"/>
          <w:szCs w:val="28"/>
          <w:lang w:val="en-US"/>
        </w:rPr>
        <w:t>words in brackets.</w:t>
      </w:r>
      <w:r w:rsidR="001D4EE6" w:rsidRPr="00240CA6">
        <w:rPr>
          <w:rFonts w:ascii="Times New Roman" w:hAnsi="Times New Roman" w:cs="Times New Roman"/>
          <w:b/>
          <w:color w:val="000000" w:themeColor="text1"/>
          <w:sz w:val="28"/>
          <w:szCs w:val="28"/>
          <w:lang w:val="en-US"/>
        </w:rPr>
        <w:br/>
      </w:r>
      <w:r w:rsidR="001D4EE6" w:rsidRPr="00240CA6">
        <w:rPr>
          <w:rFonts w:ascii="Times New Roman" w:hAnsi="Times New Roman" w:cs="Times New Roman"/>
          <w:color w:val="000000" w:themeColor="text1"/>
          <w:sz w:val="28"/>
          <w:szCs w:val="28"/>
          <w:lang w:val="en-US"/>
        </w:rPr>
        <w:t>When I</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was eight years old, my primary</w:t>
      </w:r>
      <w:r w:rsidR="003133D9" w:rsidRPr="00240CA6">
        <w:rPr>
          <w:rFonts w:ascii="Times New Roman" w:hAnsi="Times New Roman" w:cs="Times New Roman"/>
          <w:color w:val="000000" w:themeColor="text1"/>
          <w:sz w:val="28"/>
          <w:szCs w:val="28"/>
          <w:lang w:val="en-US"/>
        </w:rPr>
        <w:t xml:space="preserve"> school teacher to</w:t>
      </w:r>
      <w:r w:rsidR="001D4EE6" w:rsidRPr="00240CA6">
        <w:rPr>
          <w:rFonts w:ascii="Times New Roman" w:hAnsi="Times New Roman" w:cs="Times New Roman"/>
          <w:color w:val="000000" w:themeColor="text1"/>
          <w:sz w:val="28"/>
          <w:szCs w:val="28"/>
          <w:lang w:val="en-US"/>
        </w:rPr>
        <w:t>ld my parents I had learning</w:t>
      </w:r>
      <w:r w:rsidR="003133D9" w:rsidRPr="00240CA6">
        <w:rPr>
          <w:rFonts w:ascii="Times New Roman" w:hAnsi="Times New Roman" w:cs="Times New Roman"/>
          <w:color w:val="000000" w:themeColor="text1"/>
          <w:sz w:val="28"/>
          <w:szCs w:val="28"/>
          <w:lang w:val="en-US"/>
        </w:rPr>
        <w:t xml:space="preserve"> </w:t>
      </w:r>
      <w:r w:rsidR="00D470C0" w:rsidRPr="00240CA6">
        <w:rPr>
          <w:rFonts w:ascii="Times New Roman" w:hAnsi="Times New Roman" w:cs="Times New Roman"/>
          <w:b/>
          <w:color w:val="000000" w:themeColor="text1"/>
          <w:sz w:val="28"/>
          <w:szCs w:val="28"/>
          <w:lang w:val="en-US"/>
        </w:rPr>
        <w:t>3</w:t>
      </w:r>
      <w:r w:rsidR="002B3351" w:rsidRPr="00240CA6">
        <w:rPr>
          <w:rFonts w:ascii="Times New Roman" w:hAnsi="Times New Roman" w:cs="Times New Roman"/>
          <w:b/>
          <w:color w:val="000000" w:themeColor="text1"/>
          <w:sz w:val="28"/>
          <w:szCs w:val="28"/>
          <w:lang w:val="en-US"/>
        </w:rPr>
        <w:t>1</w:t>
      </w:r>
      <w:r w:rsidR="001D4EE6" w:rsidRPr="00240CA6">
        <w:rPr>
          <w:rFonts w:ascii="Times New Roman" w:hAnsi="Times New Roman" w:cs="Times New Roman"/>
          <w:color w:val="000000" w:themeColor="text1"/>
          <w:sz w:val="28"/>
          <w:szCs w:val="28"/>
          <w:lang w:val="en-US"/>
        </w:rPr>
        <w:t xml:space="preserve"> (DIFFICULT). My reading was slow</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 xml:space="preserve">and I found it hard to </w:t>
      </w:r>
      <w:r w:rsidR="00D470C0" w:rsidRPr="00240CA6">
        <w:rPr>
          <w:rFonts w:ascii="Times New Roman" w:hAnsi="Times New Roman" w:cs="Times New Roman"/>
          <w:b/>
          <w:color w:val="000000" w:themeColor="text1"/>
          <w:sz w:val="28"/>
          <w:szCs w:val="28"/>
          <w:lang w:val="en-US"/>
        </w:rPr>
        <w:t>3</w:t>
      </w:r>
      <w:r w:rsidR="002B3351" w:rsidRPr="00240CA6">
        <w:rPr>
          <w:rFonts w:ascii="Times New Roman" w:hAnsi="Times New Roman" w:cs="Times New Roman"/>
          <w:b/>
          <w:color w:val="000000" w:themeColor="text1"/>
          <w:sz w:val="28"/>
          <w:szCs w:val="28"/>
          <w:lang w:val="en-US"/>
        </w:rPr>
        <w:t>2</w:t>
      </w:r>
      <w:r w:rsidR="001D4EE6" w:rsidRPr="00240CA6">
        <w:rPr>
          <w:rFonts w:ascii="Times New Roman" w:hAnsi="Times New Roman" w:cs="Times New Roman"/>
          <w:b/>
          <w:color w:val="000000" w:themeColor="text1"/>
          <w:sz w:val="28"/>
          <w:szCs w:val="28"/>
          <w:lang w:val="en-US"/>
        </w:rPr>
        <w:t xml:space="preserve"> </w:t>
      </w:r>
      <w:r w:rsidR="003133D9" w:rsidRPr="00240CA6">
        <w:rPr>
          <w:rFonts w:ascii="Times New Roman" w:hAnsi="Times New Roman" w:cs="Times New Roman"/>
          <w:color w:val="000000" w:themeColor="text1"/>
          <w:sz w:val="28"/>
          <w:szCs w:val="28"/>
          <w:lang w:val="en-US"/>
        </w:rPr>
        <w:t>(</w:t>
      </w:r>
      <w:r w:rsidR="001D4EE6" w:rsidRPr="00240CA6">
        <w:rPr>
          <w:rFonts w:ascii="Times New Roman" w:hAnsi="Times New Roman" w:cs="Times New Roman"/>
          <w:color w:val="000000" w:themeColor="text1"/>
          <w:sz w:val="28"/>
          <w:szCs w:val="28"/>
          <w:lang w:val="en-US"/>
        </w:rPr>
        <w:t>MEMORY)</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things. My mum took me to an educational</w:t>
      </w:r>
      <w:r w:rsidR="003133D9" w:rsidRPr="00240CA6">
        <w:rPr>
          <w:rFonts w:ascii="Times New Roman" w:hAnsi="Times New Roman" w:cs="Times New Roman"/>
          <w:color w:val="000000" w:themeColor="text1"/>
          <w:sz w:val="28"/>
          <w:szCs w:val="28"/>
          <w:lang w:val="en-US"/>
        </w:rPr>
        <w:t xml:space="preserve"> </w:t>
      </w:r>
      <w:r w:rsidR="00D470C0" w:rsidRPr="00240CA6">
        <w:rPr>
          <w:rFonts w:ascii="Times New Roman" w:hAnsi="Times New Roman" w:cs="Times New Roman"/>
          <w:b/>
          <w:color w:val="000000" w:themeColor="text1"/>
          <w:sz w:val="28"/>
          <w:szCs w:val="28"/>
          <w:lang w:val="en-US"/>
        </w:rPr>
        <w:t>3</w:t>
      </w:r>
      <w:r w:rsidR="002B3351" w:rsidRPr="00240CA6">
        <w:rPr>
          <w:rFonts w:ascii="Times New Roman" w:hAnsi="Times New Roman" w:cs="Times New Roman"/>
          <w:b/>
          <w:color w:val="000000" w:themeColor="text1"/>
          <w:sz w:val="28"/>
          <w:szCs w:val="28"/>
          <w:lang w:val="en-US"/>
        </w:rPr>
        <w:t>3</w:t>
      </w:r>
      <w:r w:rsidR="001D4EE6" w:rsidRPr="00240CA6">
        <w:rPr>
          <w:rFonts w:ascii="Times New Roman" w:hAnsi="Times New Roman" w:cs="Times New Roman"/>
          <w:b/>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(PSYCHOLOGY). That woman</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changed my life. She gave me a lot of</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tests to</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 xml:space="preserve">measure my </w:t>
      </w:r>
      <w:r w:rsidR="00D470C0" w:rsidRPr="00240CA6">
        <w:rPr>
          <w:rFonts w:ascii="Times New Roman" w:hAnsi="Times New Roman" w:cs="Times New Roman"/>
          <w:b/>
          <w:color w:val="000000" w:themeColor="text1"/>
          <w:sz w:val="28"/>
          <w:szCs w:val="28"/>
          <w:lang w:val="en-US"/>
        </w:rPr>
        <w:t>3</w:t>
      </w:r>
      <w:r w:rsidR="001D4EE6" w:rsidRPr="00240CA6">
        <w:rPr>
          <w:rFonts w:ascii="Times New Roman" w:hAnsi="Times New Roman" w:cs="Times New Roman"/>
          <w:b/>
          <w:color w:val="000000" w:themeColor="text1"/>
          <w:sz w:val="28"/>
          <w:szCs w:val="28"/>
          <w:lang w:val="en-US"/>
        </w:rPr>
        <w:t>4</w:t>
      </w:r>
      <w:r w:rsidR="001D4EE6" w:rsidRPr="00240CA6">
        <w:rPr>
          <w:rFonts w:ascii="Times New Roman" w:hAnsi="Times New Roman" w:cs="Times New Roman"/>
          <w:color w:val="000000" w:themeColor="text1"/>
          <w:sz w:val="28"/>
          <w:szCs w:val="28"/>
          <w:lang w:val="en-US"/>
        </w:rPr>
        <w:t xml:space="preserve"> (ABLE) in different</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 xml:space="preserve">areas. She showed me </w:t>
      </w:r>
      <w:r w:rsidR="002B3351" w:rsidRPr="00240CA6">
        <w:rPr>
          <w:rFonts w:ascii="Times New Roman" w:hAnsi="Times New Roman" w:cs="Times New Roman"/>
          <w:color w:val="000000" w:themeColor="text1"/>
          <w:sz w:val="28"/>
          <w:szCs w:val="28"/>
          <w:lang w:val="en-US"/>
        </w:rPr>
        <w:t>p</w:t>
      </w:r>
      <w:r w:rsidR="001D4EE6" w:rsidRPr="00240CA6">
        <w:rPr>
          <w:rFonts w:ascii="Times New Roman" w:hAnsi="Times New Roman" w:cs="Times New Roman"/>
          <w:color w:val="000000" w:themeColor="text1"/>
          <w:sz w:val="28"/>
          <w:szCs w:val="28"/>
          <w:lang w:val="en-US"/>
        </w:rPr>
        <w:t>ictures and played music</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to me. Then she told my mother I</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was slightly</w:t>
      </w:r>
      <w:r w:rsidR="003133D9" w:rsidRPr="00240CA6">
        <w:rPr>
          <w:rFonts w:ascii="Times New Roman" w:hAnsi="Times New Roman" w:cs="Times New Roman"/>
          <w:color w:val="000000" w:themeColor="text1"/>
          <w:sz w:val="28"/>
          <w:szCs w:val="28"/>
          <w:lang w:val="en-US"/>
        </w:rPr>
        <w:t xml:space="preserve"> </w:t>
      </w:r>
      <w:r w:rsidR="00D470C0" w:rsidRPr="00240CA6">
        <w:rPr>
          <w:rFonts w:ascii="Times New Roman" w:hAnsi="Times New Roman" w:cs="Times New Roman"/>
          <w:b/>
          <w:color w:val="000000" w:themeColor="text1"/>
          <w:sz w:val="28"/>
          <w:szCs w:val="28"/>
          <w:lang w:val="en-US"/>
        </w:rPr>
        <w:t>3</w:t>
      </w:r>
      <w:r w:rsidR="001D4EE6" w:rsidRPr="00240CA6">
        <w:rPr>
          <w:rFonts w:ascii="Times New Roman" w:hAnsi="Times New Roman" w:cs="Times New Roman"/>
          <w:b/>
          <w:color w:val="000000" w:themeColor="text1"/>
          <w:sz w:val="28"/>
          <w:szCs w:val="28"/>
          <w:lang w:val="en-US"/>
        </w:rPr>
        <w:t>5</w:t>
      </w:r>
      <w:r w:rsidR="001D4EE6" w:rsidRPr="00240CA6">
        <w:rPr>
          <w:rFonts w:ascii="Times New Roman" w:hAnsi="Times New Roman" w:cs="Times New Roman"/>
          <w:color w:val="000000" w:themeColor="text1"/>
          <w:sz w:val="28"/>
          <w:szCs w:val="28"/>
          <w:lang w:val="en-US"/>
        </w:rPr>
        <w:t xml:space="preserve"> (DYSLEXIA). She said I might not achieve</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 xml:space="preserve">outstanding </w:t>
      </w:r>
      <w:r w:rsidR="00D470C0" w:rsidRPr="00240CA6">
        <w:rPr>
          <w:rFonts w:ascii="Times New Roman" w:hAnsi="Times New Roman" w:cs="Times New Roman"/>
          <w:b/>
          <w:color w:val="000000" w:themeColor="text1"/>
          <w:sz w:val="28"/>
          <w:szCs w:val="28"/>
          <w:lang w:val="en-US"/>
        </w:rPr>
        <w:t>3</w:t>
      </w:r>
      <w:r w:rsidR="001D4EE6" w:rsidRPr="00240CA6">
        <w:rPr>
          <w:rFonts w:ascii="Times New Roman" w:hAnsi="Times New Roman" w:cs="Times New Roman"/>
          <w:b/>
          <w:color w:val="000000" w:themeColor="text1"/>
          <w:sz w:val="28"/>
          <w:szCs w:val="28"/>
          <w:lang w:val="en-US"/>
        </w:rPr>
        <w:t>6</w:t>
      </w:r>
      <w:r w:rsidR="001D4EE6" w:rsidRPr="00240CA6">
        <w:rPr>
          <w:rFonts w:ascii="Times New Roman" w:hAnsi="Times New Roman" w:cs="Times New Roman"/>
          <w:color w:val="000000" w:themeColor="text1"/>
          <w:sz w:val="28"/>
          <w:szCs w:val="28"/>
          <w:lang w:val="en-US"/>
        </w:rPr>
        <w:t xml:space="preserve"> (ACADEMY) results, but</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I</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 xml:space="preserve">was </w:t>
      </w:r>
      <w:r w:rsidR="00D470C0" w:rsidRPr="00240CA6">
        <w:rPr>
          <w:rFonts w:ascii="Times New Roman" w:hAnsi="Times New Roman" w:cs="Times New Roman"/>
          <w:b/>
          <w:color w:val="000000" w:themeColor="text1"/>
          <w:sz w:val="28"/>
          <w:szCs w:val="28"/>
          <w:lang w:val="en-US"/>
        </w:rPr>
        <w:t>3</w:t>
      </w:r>
      <w:r w:rsidR="001D4EE6" w:rsidRPr="00240CA6">
        <w:rPr>
          <w:rFonts w:ascii="Times New Roman" w:hAnsi="Times New Roman" w:cs="Times New Roman"/>
          <w:b/>
          <w:color w:val="000000" w:themeColor="text1"/>
          <w:sz w:val="28"/>
          <w:szCs w:val="28"/>
          <w:lang w:val="en-US"/>
        </w:rPr>
        <w:t>7</w:t>
      </w:r>
      <w:r w:rsidR="001D4EE6" w:rsidRPr="00240CA6">
        <w:rPr>
          <w:rFonts w:ascii="Times New Roman" w:hAnsi="Times New Roman" w:cs="Times New Roman"/>
          <w:color w:val="000000" w:themeColor="text1"/>
          <w:sz w:val="28"/>
          <w:szCs w:val="28"/>
          <w:lang w:val="en-US"/>
        </w:rPr>
        <w:t xml:space="preserve"> (GIFT) and talented in other</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ways. She said I couldn't do standard tests and the</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school should use other, pupil-friendly forms of</w:t>
      </w:r>
      <w:r w:rsidR="002B3351" w:rsidRPr="00240CA6">
        <w:rPr>
          <w:rFonts w:ascii="Times New Roman" w:hAnsi="Times New Roman" w:cs="Times New Roman"/>
          <w:color w:val="000000" w:themeColor="text1"/>
          <w:sz w:val="28"/>
          <w:szCs w:val="28"/>
          <w:lang w:val="en-US"/>
        </w:rPr>
        <w:t xml:space="preserve"> </w:t>
      </w:r>
      <w:r w:rsidR="00D470C0" w:rsidRPr="00240CA6">
        <w:rPr>
          <w:rFonts w:ascii="Times New Roman" w:hAnsi="Times New Roman" w:cs="Times New Roman"/>
          <w:b/>
          <w:color w:val="000000" w:themeColor="text1"/>
          <w:sz w:val="28"/>
          <w:szCs w:val="28"/>
          <w:lang w:val="en-US"/>
        </w:rPr>
        <w:t>3</w:t>
      </w:r>
      <w:r w:rsidR="001D4EE6" w:rsidRPr="00240CA6">
        <w:rPr>
          <w:rFonts w:ascii="Times New Roman" w:hAnsi="Times New Roman" w:cs="Times New Roman"/>
          <w:b/>
          <w:color w:val="000000" w:themeColor="text1"/>
          <w:sz w:val="28"/>
          <w:szCs w:val="28"/>
          <w:lang w:val="en-US"/>
        </w:rPr>
        <w:t>8</w:t>
      </w:r>
      <w:r w:rsidR="001D4EE6" w:rsidRPr="00240CA6">
        <w:rPr>
          <w:rFonts w:ascii="Times New Roman" w:hAnsi="Times New Roman" w:cs="Times New Roman"/>
          <w:color w:val="000000" w:themeColor="text1"/>
          <w:sz w:val="28"/>
          <w:szCs w:val="28"/>
          <w:lang w:val="en-US"/>
        </w:rPr>
        <w:t xml:space="preserve"> (ASSESS). Finally, she suggested sending</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me to dance and drama classes to let me develop</w:t>
      </w:r>
      <w:r w:rsidR="003133D9" w:rsidRPr="00240CA6">
        <w:rPr>
          <w:rFonts w:ascii="Times New Roman" w:hAnsi="Times New Roman" w:cs="Times New Roman"/>
          <w:color w:val="000000" w:themeColor="text1"/>
          <w:sz w:val="28"/>
          <w:szCs w:val="28"/>
          <w:lang w:val="en-US"/>
        </w:rPr>
        <w:t xml:space="preserve"> </w:t>
      </w:r>
      <w:r w:rsidR="00D470C0" w:rsidRPr="00240CA6">
        <w:rPr>
          <w:rFonts w:ascii="Times New Roman" w:hAnsi="Times New Roman" w:cs="Times New Roman"/>
          <w:b/>
          <w:color w:val="000000" w:themeColor="text1"/>
          <w:sz w:val="28"/>
          <w:szCs w:val="28"/>
          <w:lang w:val="en-US"/>
        </w:rPr>
        <w:t>3</w:t>
      </w:r>
      <w:r w:rsidR="003133D9" w:rsidRPr="00240CA6">
        <w:rPr>
          <w:rFonts w:ascii="Times New Roman" w:hAnsi="Times New Roman" w:cs="Times New Roman"/>
          <w:b/>
          <w:color w:val="000000" w:themeColor="text1"/>
          <w:sz w:val="28"/>
          <w:szCs w:val="28"/>
          <w:lang w:val="en-US"/>
        </w:rPr>
        <w:t>9</w:t>
      </w:r>
      <w:r w:rsidR="001D4EE6" w:rsidRPr="00240CA6">
        <w:rPr>
          <w:rFonts w:ascii="Times New Roman" w:hAnsi="Times New Roman" w:cs="Times New Roman"/>
          <w:color w:val="000000" w:themeColor="text1"/>
          <w:sz w:val="28"/>
          <w:szCs w:val="28"/>
          <w:lang w:val="en-US"/>
        </w:rPr>
        <w:t xml:space="preserve"> (ARTISTIC). Now I'm twenty-five and I'm</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a professional dancer. I always think with gratitude</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of</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 xml:space="preserve">the specialist who believed </w:t>
      </w:r>
      <w:r w:rsidR="00D470C0" w:rsidRPr="00240CA6">
        <w:rPr>
          <w:rFonts w:ascii="Times New Roman" w:hAnsi="Times New Roman" w:cs="Times New Roman"/>
          <w:b/>
          <w:color w:val="000000" w:themeColor="text1"/>
          <w:sz w:val="28"/>
          <w:szCs w:val="28"/>
          <w:lang w:val="en-US"/>
        </w:rPr>
        <w:t>4</w:t>
      </w:r>
      <w:r w:rsidR="001D4EE6" w:rsidRPr="00240CA6">
        <w:rPr>
          <w:rFonts w:ascii="Times New Roman" w:hAnsi="Times New Roman" w:cs="Times New Roman"/>
          <w:b/>
          <w:color w:val="000000" w:themeColor="text1"/>
          <w:sz w:val="28"/>
          <w:szCs w:val="28"/>
          <w:lang w:val="en-US"/>
        </w:rPr>
        <w:t>0</w:t>
      </w:r>
      <w:r w:rsidR="001D4EE6" w:rsidRPr="00240CA6">
        <w:rPr>
          <w:rFonts w:ascii="Times New Roman" w:hAnsi="Times New Roman" w:cs="Times New Roman"/>
          <w:color w:val="000000" w:themeColor="text1"/>
          <w:sz w:val="28"/>
          <w:szCs w:val="28"/>
          <w:lang w:val="en-US"/>
        </w:rPr>
        <w:t xml:space="preserve"> (CREATE)</w:t>
      </w:r>
      <w:r w:rsidR="003133D9" w:rsidRPr="00240CA6">
        <w:rPr>
          <w:rFonts w:ascii="Times New Roman" w:hAnsi="Times New Roman" w:cs="Times New Roman"/>
          <w:color w:val="000000" w:themeColor="text1"/>
          <w:sz w:val="28"/>
          <w:szCs w:val="28"/>
          <w:lang w:val="en-US"/>
        </w:rPr>
        <w:t xml:space="preserve"> </w:t>
      </w:r>
      <w:r w:rsidR="001D4EE6" w:rsidRPr="00240CA6">
        <w:rPr>
          <w:rFonts w:ascii="Times New Roman" w:hAnsi="Times New Roman" w:cs="Times New Roman"/>
          <w:color w:val="000000" w:themeColor="text1"/>
          <w:sz w:val="28"/>
          <w:szCs w:val="28"/>
          <w:lang w:val="en-US"/>
        </w:rPr>
        <w:t>was n</w:t>
      </w:r>
      <w:r w:rsidR="000A6364">
        <w:rPr>
          <w:rFonts w:ascii="Times New Roman" w:hAnsi="Times New Roman" w:cs="Times New Roman"/>
          <w:color w:val="000000" w:themeColor="text1"/>
          <w:sz w:val="28"/>
          <w:szCs w:val="28"/>
          <w:lang w:val="en-US"/>
        </w:rPr>
        <w:t>o less important than literacy.</w:t>
      </w:r>
    </w:p>
    <w:p w:rsidR="00EF6A5D" w:rsidRPr="00EF186A" w:rsidRDefault="001F01C3" w:rsidP="00EF186A">
      <w:pPr>
        <w:tabs>
          <w:tab w:val="left" w:pos="851"/>
        </w:tabs>
        <w:suppressAutoHyphens w:val="0"/>
        <w:spacing w:line="360" w:lineRule="auto"/>
        <w:jc w:val="center"/>
        <w:rPr>
          <w:rFonts w:ascii="Times New Roman" w:hAnsi="Times New Roman" w:cs="Times New Roman"/>
          <w:iCs/>
          <w:color w:val="3D3839"/>
          <w:sz w:val="28"/>
          <w:szCs w:val="28"/>
          <w:lang w:val="en-US"/>
        </w:rPr>
      </w:pPr>
      <w:r w:rsidRPr="00240CA6">
        <w:rPr>
          <w:rFonts w:ascii="Times New Roman" w:hAnsi="Times New Roman" w:cs="Times New Roman"/>
          <w:b/>
          <w:color w:val="000000" w:themeColor="text1"/>
          <w:sz w:val="28"/>
          <w:szCs w:val="28"/>
          <w:lang w:val="en-US" w:eastAsia="en-US"/>
        </w:rPr>
        <w:t>Transfer your answers to the answer sheet!</w:t>
      </w:r>
    </w:p>
    <w:p w:rsidR="00754EA6" w:rsidRPr="00240CA6" w:rsidRDefault="00754EA6" w:rsidP="007A6020">
      <w:pPr>
        <w:tabs>
          <w:tab w:val="left" w:pos="851"/>
        </w:tabs>
        <w:suppressAutoHyphens w:val="0"/>
        <w:jc w:val="center"/>
        <w:rPr>
          <w:rFonts w:ascii="Times New Roman" w:hAnsi="Times New Roman" w:cs="Times New Roman"/>
          <w:b/>
          <w:color w:val="000000" w:themeColor="text1"/>
          <w:sz w:val="28"/>
          <w:szCs w:val="28"/>
          <w:lang w:val="en-US" w:eastAsia="en-US"/>
        </w:rPr>
      </w:pPr>
      <w:r w:rsidRPr="00240CA6">
        <w:rPr>
          <w:rFonts w:ascii="Times New Roman" w:hAnsi="Times New Roman" w:cs="Times New Roman"/>
          <w:b/>
          <w:color w:val="000000" w:themeColor="text1"/>
          <w:sz w:val="28"/>
          <w:szCs w:val="28"/>
          <w:lang w:val="en-US" w:eastAsia="en-US"/>
        </w:rPr>
        <w:t>WRITING</w:t>
      </w:r>
    </w:p>
    <w:p w:rsidR="00CA0A33" w:rsidRPr="00240CA6" w:rsidRDefault="00754EA6" w:rsidP="007A6020">
      <w:pPr>
        <w:tabs>
          <w:tab w:val="left" w:pos="851"/>
        </w:tabs>
        <w:suppressAutoHyphens w:val="0"/>
        <w:autoSpaceDE w:val="0"/>
        <w:autoSpaceDN w:val="0"/>
        <w:adjustRightInd w:val="0"/>
        <w:spacing w:after="0" w:line="360" w:lineRule="auto"/>
        <w:jc w:val="center"/>
        <w:rPr>
          <w:rFonts w:ascii="Times New Roman" w:hAnsi="Times New Roman" w:cs="Times New Roman"/>
          <w:b/>
          <w:color w:val="000000" w:themeColor="text1"/>
          <w:sz w:val="28"/>
          <w:szCs w:val="28"/>
          <w:lang w:val="en-US" w:eastAsia="en-US"/>
        </w:rPr>
      </w:pPr>
      <w:r w:rsidRPr="00240CA6">
        <w:rPr>
          <w:rFonts w:ascii="Times New Roman" w:hAnsi="Times New Roman" w:cs="Times New Roman"/>
          <w:b/>
          <w:color w:val="000000" w:themeColor="text1"/>
          <w:sz w:val="28"/>
          <w:szCs w:val="28"/>
          <w:lang w:val="en-US" w:eastAsia="en-US"/>
        </w:rPr>
        <w:t>Time: 3</w:t>
      </w:r>
      <w:r w:rsidR="00C61382" w:rsidRPr="00240CA6">
        <w:rPr>
          <w:rFonts w:ascii="Times New Roman" w:hAnsi="Times New Roman" w:cs="Times New Roman"/>
          <w:b/>
          <w:color w:val="000000" w:themeColor="text1"/>
          <w:sz w:val="28"/>
          <w:szCs w:val="28"/>
          <w:lang w:val="en-US" w:eastAsia="en-US"/>
        </w:rPr>
        <w:t>5</w:t>
      </w:r>
      <w:r w:rsidRPr="00240CA6">
        <w:rPr>
          <w:rFonts w:ascii="Times New Roman" w:hAnsi="Times New Roman" w:cs="Times New Roman"/>
          <w:b/>
          <w:color w:val="000000" w:themeColor="text1"/>
          <w:sz w:val="28"/>
          <w:szCs w:val="28"/>
          <w:lang w:val="en-US" w:eastAsia="en-US"/>
        </w:rPr>
        <w:t xml:space="preserve"> minutes</w:t>
      </w:r>
    </w:p>
    <w:p w:rsidR="00CA0A33" w:rsidRPr="00240CA6" w:rsidRDefault="00CA0A33" w:rsidP="00EF186A">
      <w:pPr>
        <w:tabs>
          <w:tab w:val="left" w:pos="851"/>
        </w:tabs>
        <w:suppressAutoHyphens w:val="0"/>
        <w:autoSpaceDE w:val="0"/>
        <w:autoSpaceDN w:val="0"/>
        <w:adjustRightInd w:val="0"/>
        <w:spacing w:after="0" w:line="360" w:lineRule="auto"/>
        <w:jc w:val="both"/>
        <w:rPr>
          <w:rFonts w:ascii="Times New Roman" w:hAnsi="Times New Roman" w:cs="Times New Roman"/>
          <w:color w:val="000000" w:themeColor="text1"/>
          <w:sz w:val="28"/>
          <w:szCs w:val="28"/>
          <w:lang w:val="en-US"/>
        </w:rPr>
      </w:pPr>
      <w:r w:rsidRPr="00240CA6">
        <w:rPr>
          <w:rFonts w:ascii="Times New Roman" w:hAnsi="Times New Roman" w:cs="Times New Roman"/>
          <w:color w:val="000000" w:themeColor="text1"/>
          <w:sz w:val="28"/>
          <w:szCs w:val="28"/>
          <w:lang w:val="en-US"/>
        </w:rPr>
        <w:t>You are planning to go to the cinema with your friend Nick this weekend. He has sent you links to information about three films and w</w:t>
      </w:r>
      <w:r w:rsidR="00395FC8" w:rsidRPr="00240CA6">
        <w:rPr>
          <w:rFonts w:ascii="Times New Roman" w:hAnsi="Times New Roman" w:cs="Times New Roman"/>
          <w:color w:val="000000" w:themeColor="text1"/>
          <w:sz w:val="28"/>
          <w:szCs w:val="28"/>
          <w:lang w:val="en-US"/>
        </w:rPr>
        <w:t xml:space="preserve">ants </w:t>
      </w:r>
      <w:r w:rsidRPr="00240CA6">
        <w:rPr>
          <w:rFonts w:ascii="Times New Roman" w:hAnsi="Times New Roman" w:cs="Times New Roman"/>
          <w:color w:val="000000" w:themeColor="text1"/>
          <w:sz w:val="28"/>
          <w:szCs w:val="28"/>
          <w:lang w:val="en-US"/>
        </w:rPr>
        <w:t>to know which one you would like to see.</w:t>
      </w:r>
    </w:p>
    <w:p w:rsidR="00CA0A33" w:rsidRPr="00240CA6" w:rsidRDefault="00CA0A33" w:rsidP="000A6364">
      <w:pPr>
        <w:tabs>
          <w:tab w:val="left" w:pos="851"/>
        </w:tabs>
        <w:suppressAutoHyphens w:val="0"/>
        <w:autoSpaceDE w:val="0"/>
        <w:autoSpaceDN w:val="0"/>
        <w:adjustRightInd w:val="0"/>
        <w:spacing w:after="0" w:line="240" w:lineRule="auto"/>
        <w:jc w:val="both"/>
        <w:rPr>
          <w:rFonts w:ascii="Times New Roman" w:hAnsi="Times New Roman" w:cs="Times New Roman"/>
          <w:b/>
          <w:color w:val="000000" w:themeColor="text1"/>
          <w:sz w:val="28"/>
          <w:szCs w:val="28"/>
          <w:lang w:val="en-US"/>
        </w:rPr>
      </w:pPr>
      <w:r w:rsidRPr="00240CA6">
        <w:rPr>
          <w:rFonts w:ascii="Times New Roman" w:hAnsi="Times New Roman" w:cs="Times New Roman"/>
          <w:b/>
          <w:color w:val="000000" w:themeColor="text1"/>
          <w:sz w:val="28"/>
          <w:szCs w:val="28"/>
          <w:lang w:val="en-US"/>
        </w:rPr>
        <w:t>The Hunger Games</w:t>
      </w:r>
    </w:p>
    <w:p w:rsidR="00CA0A33" w:rsidRPr="00240CA6" w:rsidRDefault="00CA0A33" w:rsidP="000A6364">
      <w:pPr>
        <w:tabs>
          <w:tab w:val="left" w:pos="851"/>
        </w:tabs>
        <w:suppressAutoHyphens w:val="0"/>
        <w:autoSpaceDE w:val="0"/>
        <w:autoSpaceDN w:val="0"/>
        <w:adjustRightInd w:val="0"/>
        <w:spacing w:after="0" w:line="240" w:lineRule="auto"/>
        <w:jc w:val="both"/>
        <w:rPr>
          <w:rFonts w:ascii="Times New Roman" w:hAnsi="Times New Roman" w:cs="Times New Roman"/>
          <w:i/>
          <w:color w:val="000000" w:themeColor="text1"/>
          <w:sz w:val="28"/>
          <w:szCs w:val="28"/>
          <w:lang w:val="en-US"/>
        </w:rPr>
      </w:pPr>
      <w:r w:rsidRPr="00240CA6">
        <w:rPr>
          <w:rFonts w:ascii="Times New Roman" w:hAnsi="Times New Roman" w:cs="Times New Roman"/>
          <w:i/>
          <w:color w:val="000000" w:themeColor="text1"/>
          <w:sz w:val="28"/>
          <w:szCs w:val="28"/>
          <w:lang w:val="en-US"/>
        </w:rPr>
        <w:t>Sci-fi adventure,</w:t>
      </w:r>
      <w:r w:rsidR="00395FC8" w:rsidRPr="00240CA6">
        <w:rPr>
          <w:rFonts w:ascii="Times New Roman" w:hAnsi="Times New Roman" w:cs="Times New Roman"/>
          <w:i/>
          <w:color w:val="000000" w:themeColor="text1"/>
          <w:sz w:val="28"/>
          <w:szCs w:val="28"/>
          <w:lang w:val="en-US"/>
        </w:rPr>
        <w:t xml:space="preserve"> </w:t>
      </w:r>
      <w:r w:rsidRPr="00240CA6">
        <w:rPr>
          <w:rFonts w:ascii="Times New Roman" w:hAnsi="Times New Roman" w:cs="Times New Roman"/>
          <w:i/>
          <w:color w:val="000000" w:themeColor="text1"/>
          <w:sz w:val="28"/>
          <w:szCs w:val="28"/>
          <w:lang w:val="en-US"/>
        </w:rPr>
        <w:t>2012</w:t>
      </w:r>
    </w:p>
    <w:p w:rsidR="00CA0A33" w:rsidRPr="00240CA6" w:rsidRDefault="00CA0A33" w:rsidP="000A6364">
      <w:pPr>
        <w:tabs>
          <w:tab w:val="left" w:pos="851"/>
        </w:tabs>
        <w:suppressAutoHyphens w:val="0"/>
        <w:autoSpaceDE w:val="0"/>
        <w:autoSpaceDN w:val="0"/>
        <w:adjustRightInd w:val="0"/>
        <w:spacing w:after="0" w:line="240" w:lineRule="auto"/>
        <w:jc w:val="both"/>
        <w:rPr>
          <w:rFonts w:ascii="Times New Roman" w:hAnsi="Times New Roman" w:cs="Times New Roman"/>
          <w:color w:val="000000" w:themeColor="text1"/>
          <w:sz w:val="28"/>
          <w:szCs w:val="28"/>
          <w:lang w:val="en-US"/>
        </w:rPr>
      </w:pPr>
      <w:r w:rsidRPr="00240CA6">
        <w:rPr>
          <w:rFonts w:ascii="Times New Roman" w:hAnsi="Times New Roman" w:cs="Times New Roman"/>
          <w:color w:val="000000" w:themeColor="text1"/>
          <w:sz w:val="28"/>
          <w:szCs w:val="28"/>
          <w:lang w:val="en-US"/>
        </w:rPr>
        <w:t xml:space="preserve">In the future the USA is a new country called </w:t>
      </w:r>
      <w:proofErr w:type="spellStart"/>
      <w:r w:rsidRPr="00240CA6">
        <w:rPr>
          <w:rFonts w:ascii="Times New Roman" w:hAnsi="Times New Roman" w:cs="Times New Roman"/>
          <w:color w:val="000000" w:themeColor="text1"/>
          <w:sz w:val="28"/>
          <w:szCs w:val="28"/>
          <w:lang w:val="en-US"/>
        </w:rPr>
        <w:t>Panem</w:t>
      </w:r>
      <w:proofErr w:type="spellEnd"/>
      <w:r w:rsidRPr="00240CA6">
        <w:rPr>
          <w:rFonts w:ascii="Times New Roman" w:hAnsi="Times New Roman" w:cs="Times New Roman"/>
          <w:color w:val="000000" w:themeColor="text1"/>
          <w:sz w:val="28"/>
          <w:szCs w:val="28"/>
          <w:lang w:val="en-US"/>
        </w:rPr>
        <w:t xml:space="preserve">.  Every year the Capitol of </w:t>
      </w:r>
      <w:proofErr w:type="spellStart"/>
      <w:r w:rsidRPr="00240CA6">
        <w:rPr>
          <w:rFonts w:ascii="Times New Roman" w:hAnsi="Times New Roman" w:cs="Times New Roman"/>
          <w:color w:val="000000" w:themeColor="text1"/>
          <w:sz w:val="28"/>
          <w:szCs w:val="28"/>
          <w:lang w:val="en-US"/>
        </w:rPr>
        <w:t>Panem</w:t>
      </w:r>
      <w:proofErr w:type="spellEnd"/>
      <w:r w:rsidRPr="00240CA6">
        <w:rPr>
          <w:rFonts w:ascii="Times New Roman" w:hAnsi="Times New Roman" w:cs="Times New Roman"/>
          <w:color w:val="000000" w:themeColor="text1"/>
          <w:sz w:val="28"/>
          <w:szCs w:val="28"/>
          <w:lang w:val="en-US"/>
        </w:rPr>
        <w:t xml:space="preserve"> chooses 12 boys and 12 girls to go on a TV show called the Hunger Games. In this TV show the teenagers have to fight until there is only one person left. </w:t>
      </w:r>
      <w:proofErr w:type="spellStart"/>
      <w:r w:rsidRPr="00240CA6">
        <w:rPr>
          <w:rFonts w:ascii="Times New Roman" w:hAnsi="Times New Roman" w:cs="Times New Roman"/>
          <w:color w:val="000000" w:themeColor="text1"/>
          <w:sz w:val="28"/>
          <w:szCs w:val="28"/>
          <w:lang w:val="en-US"/>
        </w:rPr>
        <w:t>Katniss</w:t>
      </w:r>
      <w:proofErr w:type="spellEnd"/>
      <w:r w:rsidRPr="00240CA6">
        <w:rPr>
          <w:rFonts w:ascii="Times New Roman" w:hAnsi="Times New Roman" w:cs="Times New Roman"/>
          <w:color w:val="000000" w:themeColor="text1"/>
          <w:sz w:val="28"/>
          <w:szCs w:val="28"/>
          <w:lang w:val="en-US"/>
        </w:rPr>
        <w:t xml:space="preserve"> goes on the show and she has to run fast and fight to save her life.</w:t>
      </w:r>
    </w:p>
    <w:p w:rsidR="00CA0A33" w:rsidRPr="00240CA6" w:rsidRDefault="00CA0A33" w:rsidP="000A6364">
      <w:pPr>
        <w:tabs>
          <w:tab w:val="left" w:pos="851"/>
        </w:tabs>
        <w:suppressAutoHyphens w:val="0"/>
        <w:autoSpaceDE w:val="0"/>
        <w:autoSpaceDN w:val="0"/>
        <w:adjustRightInd w:val="0"/>
        <w:spacing w:after="0" w:line="240" w:lineRule="auto"/>
        <w:jc w:val="both"/>
        <w:rPr>
          <w:rFonts w:ascii="Times New Roman" w:hAnsi="Times New Roman" w:cs="Times New Roman"/>
          <w:color w:val="000000" w:themeColor="text1"/>
          <w:sz w:val="28"/>
          <w:szCs w:val="28"/>
          <w:lang w:val="en-US"/>
        </w:rPr>
      </w:pPr>
      <w:r w:rsidRPr="00240CA6">
        <w:rPr>
          <w:rFonts w:ascii="Times New Roman" w:hAnsi="Times New Roman" w:cs="Times New Roman"/>
          <w:b/>
          <w:color w:val="000000" w:themeColor="text1"/>
          <w:sz w:val="28"/>
          <w:szCs w:val="28"/>
          <w:lang w:val="en-US"/>
        </w:rPr>
        <w:t xml:space="preserve">Edward </w:t>
      </w:r>
      <w:proofErr w:type="spellStart"/>
      <w:r w:rsidRPr="00240CA6">
        <w:rPr>
          <w:rFonts w:ascii="Times New Roman" w:hAnsi="Times New Roman" w:cs="Times New Roman"/>
          <w:b/>
          <w:color w:val="000000" w:themeColor="text1"/>
          <w:sz w:val="28"/>
          <w:szCs w:val="28"/>
          <w:lang w:val="en-US"/>
        </w:rPr>
        <w:t>Scissorhands</w:t>
      </w:r>
      <w:proofErr w:type="spellEnd"/>
    </w:p>
    <w:p w:rsidR="00CA0A33" w:rsidRPr="00240CA6" w:rsidRDefault="00CA0A33" w:rsidP="000A6364">
      <w:pPr>
        <w:tabs>
          <w:tab w:val="left" w:pos="851"/>
        </w:tabs>
        <w:suppressAutoHyphens w:val="0"/>
        <w:autoSpaceDE w:val="0"/>
        <w:autoSpaceDN w:val="0"/>
        <w:adjustRightInd w:val="0"/>
        <w:spacing w:after="0" w:line="240" w:lineRule="auto"/>
        <w:jc w:val="both"/>
        <w:rPr>
          <w:rFonts w:ascii="Times New Roman" w:hAnsi="Times New Roman" w:cs="Times New Roman"/>
          <w:color w:val="000000" w:themeColor="text1"/>
          <w:sz w:val="28"/>
          <w:szCs w:val="28"/>
          <w:lang w:val="en-US"/>
        </w:rPr>
      </w:pPr>
      <w:r w:rsidRPr="00240CA6">
        <w:rPr>
          <w:rFonts w:ascii="Times New Roman" w:hAnsi="Times New Roman" w:cs="Times New Roman"/>
          <w:color w:val="000000" w:themeColor="text1"/>
          <w:sz w:val="28"/>
          <w:szCs w:val="28"/>
          <w:lang w:val="en-US"/>
        </w:rPr>
        <w:t>It is a fantasy story by Tim Burton, which contrasts both fairy tale and horror-imagery. Dominated by two controversial themes, it is a l</w:t>
      </w:r>
      <w:r w:rsidR="00395FC8" w:rsidRPr="00240CA6">
        <w:rPr>
          <w:rFonts w:ascii="Times New Roman" w:hAnsi="Times New Roman" w:cs="Times New Roman"/>
          <w:color w:val="000000" w:themeColor="text1"/>
          <w:sz w:val="28"/>
          <w:szCs w:val="28"/>
          <w:lang w:val="en-US"/>
        </w:rPr>
        <w:t>ove story between a beauty and a</w:t>
      </w:r>
      <w:r w:rsidRPr="00240CA6">
        <w:rPr>
          <w:rFonts w:ascii="Times New Roman" w:hAnsi="Times New Roman" w:cs="Times New Roman"/>
          <w:color w:val="000000" w:themeColor="text1"/>
          <w:sz w:val="28"/>
          <w:szCs w:val="28"/>
          <w:lang w:val="en-US"/>
        </w:rPr>
        <w:t xml:space="preserve"> beast as well as a dark parable about loneliness, nonconformity, and tyranny of suburban small minds.</w:t>
      </w:r>
    </w:p>
    <w:p w:rsidR="00CA0A33" w:rsidRPr="00240CA6" w:rsidRDefault="00CA0A33" w:rsidP="000A6364">
      <w:pPr>
        <w:tabs>
          <w:tab w:val="left" w:pos="851"/>
        </w:tabs>
        <w:suppressAutoHyphens w:val="0"/>
        <w:autoSpaceDE w:val="0"/>
        <w:autoSpaceDN w:val="0"/>
        <w:adjustRightInd w:val="0"/>
        <w:spacing w:after="0" w:line="240" w:lineRule="auto"/>
        <w:jc w:val="both"/>
        <w:rPr>
          <w:rFonts w:ascii="Times New Roman" w:hAnsi="Times New Roman" w:cs="Times New Roman"/>
          <w:color w:val="000000" w:themeColor="text1"/>
          <w:sz w:val="28"/>
          <w:szCs w:val="28"/>
          <w:lang w:val="en-US"/>
        </w:rPr>
      </w:pPr>
      <w:r w:rsidRPr="00240CA6">
        <w:rPr>
          <w:rFonts w:ascii="Times New Roman" w:hAnsi="Times New Roman" w:cs="Times New Roman"/>
          <w:b/>
          <w:color w:val="000000" w:themeColor="text1"/>
          <w:sz w:val="28"/>
          <w:szCs w:val="28"/>
          <w:lang w:val="en-US"/>
        </w:rPr>
        <w:lastRenderedPageBreak/>
        <w:t>Repentance</w:t>
      </w:r>
      <w:r w:rsidRPr="00240CA6">
        <w:rPr>
          <w:rFonts w:ascii="Times New Roman" w:hAnsi="Times New Roman" w:cs="Times New Roman"/>
          <w:b/>
          <w:color w:val="000000" w:themeColor="text1"/>
          <w:sz w:val="28"/>
          <w:szCs w:val="28"/>
          <w:lang w:val="en-US"/>
        </w:rPr>
        <w:br/>
      </w:r>
      <w:proofErr w:type="gramStart"/>
      <w:r w:rsidRPr="00240CA6">
        <w:rPr>
          <w:rFonts w:ascii="Times New Roman" w:hAnsi="Times New Roman" w:cs="Times New Roman"/>
          <w:color w:val="000000" w:themeColor="text1"/>
          <w:sz w:val="28"/>
          <w:szCs w:val="28"/>
          <w:lang w:val="en-US"/>
        </w:rPr>
        <w:t>A</w:t>
      </w:r>
      <w:proofErr w:type="gramEnd"/>
      <w:r w:rsidRPr="00240CA6">
        <w:rPr>
          <w:rFonts w:ascii="Times New Roman" w:hAnsi="Times New Roman" w:cs="Times New Roman"/>
          <w:color w:val="000000" w:themeColor="text1"/>
          <w:sz w:val="28"/>
          <w:szCs w:val="28"/>
          <w:lang w:val="en-US"/>
        </w:rPr>
        <w:t xml:space="preserve"> powerful psychological drama set in Italy during World War I</w:t>
      </w:r>
      <w:r w:rsidR="000A6364">
        <w:rPr>
          <w:rFonts w:ascii="Times New Roman" w:hAnsi="Times New Roman" w:cs="Times New Roman"/>
          <w:color w:val="000000" w:themeColor="text1"/>
          <w:sz w:val="28"/>
          <w:szCs w:val="28"/>
          <w:lang w:val="en-US"/>
        </w:rPr>
        <w:t>I. A lieutenant with the German</w:t>
      </w:r>
      <w:r w:rsidR="000A6364" w:rsidRPr="000A6364">
        <w:rPr>
          <w:rFonts w:ascii="Times New Roman" w:hAnsi="Times New Roman" w:cs="Times New Roman"/>
          <w:color w:val="000000" w:themeColor="text1"/>
          <w:sz w:val="28"/>
          <w:szCs w:val="28"/>
          <w:lang w:val="en-US"/>
        </w:rPr>
        <w:t xml:space="preserve"> </w:t>
      </w:r>
      <w:r w:rsidRPr="00240CA6">
        <w:rPr>
          <w:rFonts w:ascii="Times New Roman" w:hAnsi="Times New Roman" w:cs="Times New Roman"/>
          <w:color w:val="000000" w:themeColor="text1"/>
          <w:sz w:val="28"/>
          <w:szCs w:val="28"/>
          <w:lang w:val="en-US"/>
        </w:rPr>
        <w:t>army helps rescue civilians from a besieged Italian town.</w:t>
      </w:r>
      <w:r w:rsidRPr="00240CA6">
        <w:rPr>
          <w:rFonts w:ascii="Times New Roman" w:hAnsi="Times New Roman" w:cs="Times New Roman"/>
          <w:color w:val="000000" w:themeColor="text1"/>
          <w:sz w:val="28"/>
          <w:szCs w:val="28"/>
          <w:lang w:val="en-US"/>
        </w:rPr>
        <w:br/>
      </w:r>
    </w:p>
    <w:p w:rsidR="009369D6" w:rsidRPr="00240CA6" w:rsidRDefault="00CA0A33" w:rsidP="00CA0A33">
      <w:pPr>
        <w:suppressAutoHyphens w:val="0"/>
        <w:spacing w:after="0" w:line="360" w:lineRule="auto"/>
        <w:rPr>
          <w:rFonts w:ascii="Times New Roman" w:hAnsi="Times New Roman" w:cs="Times New Roman"/>
          <w:i/>
          <w:iCs/>
          <w:color w:val="000000" w:themeColor="text1"/>
          <w:sz w:val="28"/>
          <w:szCs w:val="28"/>
          <w:lang w:val="en-US"/>
        </w:rPr>
      </w:pPr>
      <w:r w:rsidRPr="00240CA6">
        <w:rPr>
          <w:rFonts w:ascii="Times New Roman" w:hAnsi="Times New Roman" w:cs="Times New Roman"/>
          <w:color w:val="000000" w:themeColor="text1"/>
          <w:sz w:val="28"/>
          <w:szCs w:val="28"/>
          <w:lang w:val="en-US"/>
        </w:rPr>
        <w:t xml:space="preserve">Write an </w:t>
      </w:r>
      <w:r w:rsidRPr="00240CA6">
        <w:rPr>
          <w:rFonts w:ascii="Times New Roman" w:hAnsi="Times New Roman" w:cs="Times New Roman"/>
          <w:b/>
          <w:color w:val="000000" w:themeColor="text1"/>
          <w:sz w:val="28"/>
          <w:szCs w:val="28"/>
          <w:lang w:val="en-US"/>
        </w:rPr>
        <w:t xml:space="preserve">email of 100 and 120 words </w:t>
      </w:r>
      <w:r w:rsidRPr="00240CA6">
        <w:rPr>
          <w:rFonts w:ascii="Times New Roman" w:hAnsi="Times New Roman" w:cs="Times New Roman"/>
          <w:color w:val="000000" w:themeColor="text1"/>
          <w:sz w:val="28"/>
          <w:szCs w:val="28"/>
          <w:lang w:val="en-US"/>
        </w:rPr>
        <w:t>to Nick. Include the following information</w:t>
      </w:r>
      <w:proofErr w:type="gramStart"/>
      <w:r w:rsidRPr="00240CA6">
        <w:rPr>
          <w:rFonts w:ascii="Times New Roman" w:hAnsi="Times New Roman" w:cs="Times New Roman"/>
          <w:color w:val="000000" w:themeColor="text1"/>
          <w:sz w:val="28"/>
          <w:szCs w:val="28"/>
          <w:lang w:val="en-US"/>
        </w:rPr>
        <w:t>:</w:t>
      </w:r>
      <w:proofErr w:type="gramEnd"/>
      <w:r w:rsidRPr="00240CA6">
        <w:rPr>
          <w:rFonts w:ascii="Times New Roman" w:hAnsi="Times New Roman" w:cs="Times New Roman"/>
          <w:color w:val="000000" w:themeColor="text1"/>
          <w:sz w:val="28"/>
          <w:szCs w:val="28"/>
          <w:lang w:val="en-US"/>
        </w:rPr>
        <w:br/>
        <w:t>- say which film you would like to see and explain your choice</w:t>
      </w:r>
      <w:r w:rsidRPr="00240CA6">
        <w:rPr>
          <w:rFonts w:ascii="Times New Roman" w:hAnsi="Times New Roman" w:cs="Times New Roman"/>
          <w:color w:val="000000" w:themeColor="text1"/>
          <w:sz w:val="28"/>
          <w:szCs w:val="28"/>
          <w:lang w:val="en-US"/>
        </w:rPr>
        <w:br/>
        <w:t>- ask when it is on</w:t>
      </w:r>
      <w:r w:rsidRPr="00240CA6">
        <w:rPr>
          <w:rFonts w:ascii="Times New Roman" w:hAnsi="Times New Roman" w:cs="Times New Roman"/>
          <w:color w:val="000000" w:themeColor="text1"/>
          <w:sz w:val="28"/>
          <w:szCs w:val="28"/>
          <w:lang w:val="en-US"/>
        </w:rPr>
        <w:br/>
        <w:t>- suggest a place where you can meet.</w:t>
      </w:r>
      <w:r w:rsidRPr="00240CA6">
        <w:rPr>
          <w:rFonts w:ascii="Times New Roman" w:hAnsi="Times New Roman" w:cs="Times New Roman"/>
          <w:color w:val="000000" w:themeColor="text1"/>
          <w:sz w:val="28"/>
          <w:szCs w:val="28"/>
          <w:lang w:val="en-US"/>
        </w:rPr>
        <w:br/>
        <w:t xml:space="preserve">Begin your email </w:t>
      </w:r>
      <w:r w:rsidRPr="00240CA6">
        <w:rPr>
          <w:rFonts w:ascii="Times New Roman" w:hAnsi="Times New Roman" w:cs="Times New Roman"/>
          <w:i/>
          <w:iCs/>
          <w:color w:val="000000" w:themeColor="text1"/>
          <w:sz w:val="28"/>
          <w:szCs w:val="28"/>
          <w:lang w:val="en-US"/>
        </w:rPr>
        <w:t>Hi Nick,</w:t>
      </w:r>
    </w:p>
    <w:p w:rsidR="000A6364" w:rsidRDefault="000A6364" w:rsidP="007A6020">
      <w:pPr>
        <w:tabs>
          <w:tab w:val="left" w:pos="851"/>
        </w:tabs>
        <w:jc w:val="both"/>
        <w:rPr>
          <w:rFonts w:ascii="Times New Roman" w:hAnsi="Times New Roman" w:cs="Times New Roman"/>
          <w:b/>
          <w:bCs/>
          <w:sz w:val="24"/>
          <w:szCs w:val="24"/>
        </w:rPr>
      </w:pPr>
    </w:p>
    <w:p w:rsidR="00EF186A" w:rsidRDefault="00EF186A" w:rsidP="007A6020">
      <w:pPr>
        <w:tabs>
          <w:tab w:val="left" w:pos="851"/>
        </w:tabs>
        <w:jc w:val="both"/>
        <w:rPr>
          <w:rFonts w:ascii="Times New Roman" w:hAnsi="Times New Roman" w:cs="Times New Roman"/>
          <w:b/>
          <w:bCs/>
          <w:sz w:val="24"/>
          <w:szCs w:val="24"/>
        </w:rPr>
      </w:pPr>
    </w:p>
    <w:p w:rsidR="00EF186A" w:rsidRDefault="00EF186A" w:rsidP="007A6020">
      <w:pPr>
        <w:tabs>
          <w:tab w:val="left" w:pos="851"/>
        </w:tabs>
        <w:jc w:val="both"/>
        <w:rPr>
          <w:rFonts w:ascii="Times New Roman" w:hAnsi="Times New Roman" w:cs="Times New Roman"/>
          <w:b/>
          <w:bCs/>
          <w:sz w:val="24"/>
          <w:szCs w:val="24"/>
        </w:rPr>
      </w:pPr>
    </w:p>
    <w:p w:rsidR="00EF186A" w:rsidRDefault="00EF186A" w:rsidP="007A6020">
      <w:pPr>
        <w:tabs>
          <w:tab w:val="left" w:pos="851"/>
        </w:tabs>
        <w:jc w:val="both"/>
        <w:rPr>
          <w:rFonts w:ascii="Times New Roman" w:hAnsi="Times New Roman" w:cs="Times New Roman"/>
          <w:b/>
          <w:bCs/>
          <w:sz w:val="24"/>
          <w:szCs w:val="24"/>
        </w:rPr>
      </w:pPr>
    </w:p>
    <w:p w:rsidR="00EF186A" w:rsidRDefault="00EF186A" w:rsidP="007A6020">
      <w:pPr>
        <w:tabs>
          <w:tab w:val="left" w:pos="851"/>
        </w:tabs>
        <w:jc w:val="both"/>
        <w:rPr>
          <w:rFonts w:ascii="Times New Roman" w:hAnsi="Times New Roman" w:cs="Times New Roman"/>
          <w:b/>
          <w:bCs/>
          <w:sz w:val="24"/>
          <w:szCs w:val="24"/>
        </w:rPr>
      </w:pPr>
    </w:p>
    <w:p w:rsidR="00EF186A" w:rsidRDefault="00EF186A" w:rsidP="007A6020">
      <w:pPr>
        <w:tabs>
          <w:tab w:val="left" w:pos="851"/>
        </w:tabs>
        <w:jc w:val="both"/>
        <w:rPr>
          <w:rFonts w:ascii="Times New Roman" w:hAnsi="Times New Roman" w:cs="Times New Roman"/>
          <w:b/>
          <w:bCs/>
          <w:sz w:val="24"/>
          <w:szCs w:val="24"/>
        </w:rPr>
      </w:pPr>
    </w:p>
    <w:p w:rsidR="00EF186A" w:rsidRDefault="00EF186A" w:rsidP="007A6020">
      <w:pPr>
        <w:tabs>
          <w:tab w:val="left" w:pos="851"/>
        </w:tabs>
        <w:jc w:val="both"/>
        <w:rPr>
          <w:rFonts w:ascii="Times New Roman" w:hAnsi="Times New Roman" w:cs="Times New Roman"/>
          <w:b/>
          <w:bCs/>
          <w:sz w:val="24"/>
          <w:szCs w:val="24"/>
        </w:rPr>
      </w:pPr>
    </w:p>
    <w:p w:rsidR="00EF186A" w:rsidRDefault="00EF186A" w:rsidP="007A6020">
      <w:pPr>
        <w:tabs>
          <w:tab w:val="left" w:pos="851"/>
        </w:tabs>
        <w:jc w:val="both"/>
        <w:rPr>
          <w:rFonts w:ascii="Times New Roman" w:hAnsi="Times New Roman" w:cs="Times New Roman"/>
          <w:b/>
          <w:bCs/>
          <w:sz w:val="24"/>
          <w:szCs w:val="24"/>
        </w:rPr>
      </w:pPr>
    </w:p>
    <w:p w:rsidR="00EF186A" w:rsidRDefault="00EF186A" w:rsidP="007A6020">
      <w:pPr>
        <w:tabs>
          <w:tab w:val="left" w:pos="851"/>
        </w:tabs>
        <w:jc w:val="both"/>
        <w:rPr>
          <w:rFonts w:ascii="Times New Roman" w:hAnsi="Times New Roman" w:cs="Times New Roman"/>
          <w:b/>
          <w:bCs/>
          <w:sz w:val="24"/>
          <w:szCs w:val="24"/>
        </w:rPr>
      </w:pPr>
    </w:p>
    <w:p w:rsidR="00EF186A" w:rsidRDefault="00EF186A" w:rsidP="007A6020">
      <w:pPr>
        <w:tabs>
          <w:tab w:val="left" w:pos="851"/>
        </w:tabs>
        <w:jc w:val="both"/>
        <w:rPr>
          <w:rFonts w:ascii="Times New Roman" w:hAnsi="Times New Roman" w:cs="Times New Roman"/>
          <w:b/>
          <w:bCs/>
          <w:sz w:val="24"/>
          <w:szCs w:val="24"/>
        </w:rPr>
      </w:pPr>
    </w:p>
    <w:p w:rsidR="00EF186A" w:rsidRDefault="00EF186A" w:rsidP="007A6020">
      <w:pPr>
        <w:tabs>
          <w:tab w:val="left" w:pos="851"/>
        </w:tabs>
        <w:jc w:val="both"/>
        <w:rPr>
          <w:rFonts w:ascii="Times New Roman" w:hAnsi="Times New Roman" w:cs="Times New Roman"/>
          <w:b/>
          <w:bCs/>
          <w:sz w:val="24"/>
          <w:szCs w:val="24"/>
        </w:rPr>
      </w:pPr>
    </w:p>
    <w:p w:rsidR="00EF186A" w:rsidRDefault="00EF186A" w:rsidP="007A6020">
      <w:pPr>
        <w:tabs>
          <w:tab w:val="left" w:pos="851"/>
        </w:tabs>
        <w:jc w:val="both"/>
        <w:rPr>
          <w:rFonts w:ascii="Times New Roman" w:hAnsi="Times New Roman" w:cs="Times New Roman"/>
          <w:b/>
          <w:bCs/>
          <w:sz w:val="24"/>
          <w:szCs w:val="24"/>
        </w:rPr>
      </w:pPr>
    </w:p>
    <w:p w:rsidR="00EF186A" w:rsidRDefault="00EF186A" w:rsidP="007A6020">
      <w:pPr>
        <w:tabs>
          <w:tab w:val="left" w:pos="851"/>
        </w:tabs>
        <w:jc w:val="both"/>
        <w:rPr>
          <w:rFonts w:ascii="Times New Roman" w:hAnsi="Times New Roman" w:cs="Times New Roman"/>
          <w:b/>
          <w:bCs/>
          <w:sz w:val="24"/>
          <w:szCs w:val="24"/>
        </w:rPr>
      </w:pPr>
    </w:p>
    <w:p w:rsidR="00EF186A" w:rsidRDefault="00EF186A" w:rsidP="007A6020">
      <w:pPr>
        <w:tabs>
          <w:tab w:val="left" w:pos="851"/>
        </w:tabs>
        <w:jc w:val="both"/>
        <w:rPr>
          <w:rFonts w:ascii="Times New Roman" w:hAnsi="Times New Roman" w:cs="Times New Roman"/>
          <w:b/>
          <w:bCs/>
          <w:sz w:val="24"/>
          <w:szCs w:val="24"/>
        </w:rPr>
      </w:pPr>
    </w:p>
    <w:p w:rsidR="00EF186A" w:rsidRDefault="00EF186A" w:rsidP="007A6020">
      <w:pPr>
        <w:tabs>
          <w:tab w:val="left" w:pos="851"/>
        </w:tabs>
        <w:jc w:val="both"/>
        <w:rPr>
          <w:rFonts w:ascii="Times New Roman" w:hAnsi="Times New Roman" w:cs="Times New Roman"/>
          <w:b/>
          <w:bCs/>
          <w:sz w:val="24"/>
          <w:szCs w:val="24"/>
        </w:rPr>
      </w:pPr>
    </w:p>
    <w:p w:rsidR="00EF186A" w:rsidRDefault="00EF186A" w:rsidP="007A6020">
      <w:pPr>
        <w:tabs>
          <w:tab w:val="left" w:pos="851"/>
        </w:tabs>
        <w:jc w:val="both"/>
        <w:rPr>
          <w:rFonts w:ascii="Times New Roman" w:hAnsi="Times New Roman" w:cs="Times New Roman"/>
          <w:b/>
          <w:bCs/>
          <w:sz w:val="24"/>
          <w:szCs w:val="24"/>
        </w:rPr>
      </w:pPr>
    </w:p>
    <w:p w:rsidR="00EF186A" w:rsidRDefault="00EF186A" w:rsidP="007A6020">
      <w:pPr>
        <w:tabs>
          <w:tab w:val="left" w:pos="851"/>
        </w:tabs>
        <w:jc w:val="both"/>
        <w:rPr>
          <w:rFonts w:ascii="Times New Roman" w:hAnsi="Times New Roman" w:cs="Times New Roman"/>
          <w:b/>
          <w:bCs/>
          <w:sz w:val="24"/>
          <w:szCs w:val="24"/>
        </w:rPr>
      </w:pPr>
    </w:p>
    <w:p w:rsidR="00EF186A" w:rsidRDefault="00EF186A" w:rsidP="007A6020">
      <w:pPr>
        <w:tabs>
          <w:tab w:val="left" w:pos="851"/>
        </w:tabs>
        <w:jc w:val="both"/>
        <w:rPr>
          <w:rFonts w:ascii="Times New Roman" w:hAnsi="Times New Roman" w:cs="Times New Roman"/>
          <w:b/>
          <w:bCs/>
          <w:sz w:val="24"/>
          <w:szCs w:val="24"/>
        </w:rPr>
      </w:pPr>
    </w:p>
    <w:p w:rsidR="00EF186A" w:rsidRDefault="00EF186A" w:rsidP="007A6020">
      <w:pPr>
        <w:tabs>
          <w:tab w:val="left" w:pos="851"/>
        </w:tabs>
        <w:jc w:val="both"/>
        <w:rPr>
          <w:rFonts w:ascii="Times New Roman" w:hAnsi="Times New Roman" w:cs="Times New Roman"/>
          <w:b/>
          <w:bCs/>
          <w:sz w:val="24"/>
          <w:szCs w:val="24"/>
        </w:rPr>
      </w:pPr>
    </w:p>
    <w:p w:rsidR="00EF186A" w:rsidRDefault="00EF186A" w:rsidP="007A6020">
      <w:pPr>
        <w:tabs>
          <w:tab w:val="left" w:pos="851"/>
        </w:tabs>
        <w:jc w:val="both"/>
        <w:rPr>
          <w:rFonts w:ascii="Times New Roman" w:hAnsi="Times New Roman" w:cs="Times New Roman"/>
          <w:b/>
          <w:bCs/>
          <w:sz w:val="24"/>
          <w:szCs w:val="24"/>
        </w:rPr>
      </w:pPr>
    </w:p>
    <w:p w:rsidR="000A6364" w:rsidRDefault="000A6364" w:rsidP="0075336B">
      <w:pPr>
        <w:tabs>
          <w:tab w:val="left" w:pos="851"/>
        </w:tabs>
        <w:jc w:val="both"/>
        <w:rPr>
          <w:rFonts w:ascii="Times New Roman" w:hAnsi="Times New Roman" w:cs="Times New Roman"/>
          <w:b/>
          <w:bCs/>
          <w:sz w:val="24"/>
          <w:szCs w:val="24"/>
        </w:rPr>
      </w:pPr>
    </w:p>
    <w:p w:rsidR="0075336B" w:rsidRPr="0075336B" w:rsidRDefault="00417C1E" w:rsidP="0075336B">
      <w:pPr>
        <w:tabs>
          <w:tab w:val="left" w:pos="851"/>
        </w:tabs>
        <w:jc w:val="both"/>
        <w:rPr>
          <w:rFonts w:ascii="Times New Roman" w:hAnsi="Times New Roman" w:cs="Times New Roman"/>
          <w:b/>
          <w:bCs/>
          <w:sz w:val="24"/>
          <w:szCs w:val="24"/>
        </w:rPr>
      </w:pPr>
      <w:r w:rsidRPr="00CA0A33">
        <w:rPr>
          <w:rFonts w:ascii="Times New Roman" w:hAnsi="Times New Roman" w:cs="Times New Roman"/>
          <w:b/>
          <w:bCs/>
          <w:sz w:val="24"/>
          <w:szCs w:val="24"/>
          <w:lang w:val="en-US"/>
        </w:rPr>
        <w:lastRenderedPageBreak/>
        <w:t xml:space="preserve"> </w:t>
      </w:r>
      <w:r w:rsidR="00560517" w:rsidRPr="00D73C47">
        <w:rPr>
          <w:rFonts w:ascii="Times New Roman" w:hAnsi="Times New Roman" w:cs="Times New Roman"/>
          <w:b/>
          <w:bCs/>
          <w:sz w:val="24"/>
          <w:szCs w:val="24"/>
          <w:lang w:val="en-US"/>
        </w:rPr>
        <w:t>Participant’s ID number</w:t>
      </w:r>
    </w:p>
    <w:tbl>
      <w:tblPr>
        <w:tblpPr w:leftFromText="180" w:rightFromText="180" w:vertAnchor="text" w:horzAnchor="page" w:tblpX="1292" w:tblpY="3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
        <w:gridCol w:w="471"/>
        <w:gridCol w:w="471"/>
        <w:gridCol w:w="471"/>
        <w:gridCol w:w="471"/>
        <w:gridCol w:w="471"/>
      </w:tblGrid>
      <w:tr w:rsidR="0075336B" w:rsidRPr="009369D6" w:rsidTr="0075336B">
        <w:trPr>
          <w:trHeight w:val="342"/>
        </w:trPr>
        <w:tc>
          <w:tcPr>
            <w:tcW w:w="471" w:type="dxa"/>
          </w:tcPr>
          <w:p w:rsidR="0075336B" w:rsidRPr="009369D6" w:rsidRDefault="0075336B" w:rsidP="0075336B">
            <w:pPr>
              <w:tabs>
                <w:tab w:val="left" w:pos="851"/>
              </w:tabs>
              <w:spacing w:line="360" w:lineRule="auto"/>
              <w:jc w:val="center"/>
              <w:rPr>
                <w:bCs/>
                <w:lang w:val="en-US"/>
              </w:rPr>
            </w:pPr>
          </w:p>
        </w:tc>
        <w:tc>
          <w:tcPr>
            <w:tcW w:w="471" w:type="dxa"/>
          </w:tcPr>
          <w:p w:rsidR="0075336B" w:rsidRPr="009369D6" w:rsidRDefault="0075336B" w:rsidP="0075336B">
            <w:pPr>
              <w:tabs>
                <w:tab w:val="left" w:pos="851"/>
              </w:tabs>
              <w:spacing w:line="360" w:lineRule="auto"/>
              <w:jc w:val="both"/>
              <w:rPr>
                <w:bCs/>
                <w:lang w:val="en-US"/>
              </w:rPr>
            </w:pPr>
          </w:p>
        </w:tc>
        <w:tc>
          <w:tcPr>
            <w:tcW w:w="471" w:type="dxa"/>
          </w:tcPr>
          <w:p w:rsidR="0075336B" w:rsidRPr="009369D6" w:rsidRDefault="0075336B" w:rsidP="0075336B">
            <w:pPr>
              <w:tabs>
                <w:tab w:val="left" w:pos="851"/>
              </w:tabs>
              <w:spacing w:line="360" w:lineRule="auto"/>
              <w:jc w:val="both"/>
              <w:rPr>
                <w:bCs/>
                <w:lang w:val="en-US"/>
              </w:rPr>
            </w:pPr>
          </w:p>
        </w:tc>
        <w:tc>
          <w:tcPr>
            <w:tcW w:w="471" w:type="dxa"/>
          </w:tcPr>
          <w:p w:rsidR="0075336B" w:rsidRPr="009369D6" w:rsidRDefault="0075336B" w:rsidP="0075336B">
            <w:pPr>
              <w:tabs>
                <w:tab w:val="left" w:pos="851"/>
              </w:tabs>
              <w:spacing w:line="360" w:lineRule="auto"/>
              <w:jc w:val="both"/>
              <w:rPr>
                <w:bCs/>
                <w:lang w:val="en-US"/>
              </w:rPr>
            </w:pPr>
          </w:p>
        </w:tc>
        <w:tc>
          <w:tcPr>
            <w:tcW w:w="471" w:type="dxa"/>
          </w:tcPr>
          <w:p w:rsidR="0075336B" w:rsidRPr="009369D6" w:rsidRDefault="0075336B" w:rsidP="0075336B">
            <w:pPr>
              <w:tabs>
                <w:tab w:val="left" w:pos="851"/>
              </w:tabs>
              <w:spacing w:line="360" w:lineRule="auto"/>
              <w:jc w:val="both"/>
              <w:rPr>
                <w:bCs/>
                <w:lang w:val="en-US"/>
              </w:rPr>
            </w:pPr>
          </w:p>
        </w:tc>
        <w:tc>
          <w:tcPr>
            <w:tcW w:w="471" w:type="dxa"/>
          </w:tcPr>
          <w:p w:rsidR="0075336B" w:rsidRPr="009369D6" w:rsidRDefault="0075336B" w:rsidP="0075336B">
            <w:pPr>
              <w:tabs>
                <w:tab w:val="left" w:pos="851"/>
              </w:tabs>
              <w:spacing w:line="360" w:lineRule="auto"/>
              <w:jc w:val="both"/>
              <w:rPr>
                <w:bCs/>
                <w:lang w:val="en-US"/>
              </w:rPr>
            </w:pPr>
          </w:p>
        </w:tc>
      </w:tr>
    </w:tbl>
    <w:p w:rsidR="002F7793" w:rsidRDefault="002F7793" w:rsidP="007A6020">
      <w:pPr>
        <w:tabs>
          <w:tab w:val="left" w:pos="851"/>
        </w:tabs>
        <w:suppressAutoHyphens w:val="0"/>
        <w:spacing w:line="360" w:lineRule="auto"/>
        <w:jc w:val="both"/>
        <w:rPr>
          <w:rFonts w:ascii="Times New Roman" w:eastAsia="MS Mincho" w:hAnsi="Times New Roman" w:cs="Times New Roman"/>
          <w:b/>
          <w:sz w:val="28"/>
          <w:szCs w:val="28"/>
          <w:lang w:val="en-US" w:eastAsia="ru-RU"/>
        </w:rPr>
      </w:pPr>
    </w:p>
    <w:p w:rsidR="0075336B" w:rsidRDefault="0075336B" w:rsidP="007A6020">
      <w:pPr>
        <w:tabs>
          <w:tab w:val="left" w:pos="851"/>
        </w:tabs>
        <w:suppressAutoHyphens w:val="0"/>
        <w:spacing w:line="360" w:lineRule="auto"/>
        <w:jc w:val="center"/>
        <w:rPr>
          <w:rFonts w:ascii="Times New Roman" w:eastAsia="MS Mincho" w:hAnsi="Times New Roman" w:cs="Times New Roman"/>
          <w:b/>
          <w:sz w:val="28"/>
          <w:szCs w:val="28"/>
          <w:lang w:eastAsia="ru-RU"/>
        </w:rPr>
      </w:pPr>
    </w:p>
    <w:p w:rsidR="00560517" w:rsidRPr="00D73C47" w:rsidRDefault="00560517" w:rsidP="007A6020">
      <w:pPr>
        <w:tabs>
          <w:tab w:val="left" w:pos="851"/>
        </w:tabs>
        <w:suppressAutoHyphens w:val="0"/>
        <w:spacing w:line="360" w:lineRule="auto"/>
        <w:jc w:val="center"/>
        <w:rPr>
          <w:rFonts w:ascii="Times New Roman" w:eastAsia="MS Mincho" w:hAnsi="Times New Roman" w:cs="Times New Roman"/>
          <w:b/>
          <w:sz w:val="28"/>
          <w:szCs w:val="28"/>
          <w:lang w:val="en-US" w:eastAsia="ru-RU"/>
        </w:rPr>
      </w:pPr>
      <w:r w:rsidRPr="00D73C47">
        <w:rPr>
          <w:rFonts w:ascii="Times New Roman" w:eastAsia="MS Mincho" w:hAnsi="Times New Roman" w:cs="Times New Roman"/>
          <w:b/>
          <w:sz w:val="28"/>
          <w:szCs w:val="28"/>
          <w:lang w:val="en-US" w:eastAsia="ru-RU"/>
        </w:rPr>
        <w:t>ANSWER SHEET</w:t>
      </w:r>
    </w:p>
    <w:p w:rsidR="002B4937" w:rsidRPr="002B4937" w:rsidRDefault="002F7793" w:rsidP="007A6020">
      <w:pPr>
        <w:widowControl w:val="0"/>
        <w:tabs>
          <w:tab w:val="left" w:pos="851"/>
          <w:tab w:val="left" w:pos="1020"/>
        </w:tabs>
        <w:spacing w:after="0" w:line="240" w:lineRule="auto"/>
        <w:jc w:val="center"/>
        <w:rPr>
          <w:rFonts w:ascii="Times New Roman" w:eastAsia="Lucida Sans Unicode" w:hAnsi="Times New Roman" w:cs="Tahoma"/>
          <w:b/>
          <w:bCs/>
          <w:color w:val="000000"/>
          <w:sz w:val="28"/>
          <w:szCs w:val="28"/>
          <w:lang w:val="en-US" w:eastAsia="en-US" w:bidi="en-US"/>
        </w:rPr>
      </w:pPr>
      <w:r w:rsidRPr="002B4937">
        <w:rPr>
          <w:rFonts w:ascii="Times New Roman" w:eastAsia="Lucida Sans Unicode" w:hAnsi="Times New Roman" w:cs="Tahoma"/>
          <w:b/>
          <w:bCs/>
          <w:color w:val="000000"/>
          <w:sz w:val="28"/>
          <w:szCs w:val="28"/>
          <w:lang w:val="en-US" w:eastAsia="en-US" w:bidi="en-US"/>
        </w:rPr>
        <w:t>LISTENING</w:t>
      </w:r>
    </w:p>
    <w:tbl>
      <w:tblPr>
        <w:tblW w:w="0" w:type="auto"/>
        <w:tblInd w:w="3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69"/>
        <w:gridCol w:w="2203"/>
      </w:tblGrid>
      <w:tr w:rsidR="0049017A" w:rsidRPr="002B4937" w:rsidTr="00D7191C">
        <w:tc>
          <w:tcPr>
            <w:tcW w:w="769" w:type="dxa"/>
            <w:shd w:val="clear" w:color="auto" w:fill="auto"/>
          </w:tcPr>
          <w:p w:rsidR="0049017A" w:rsidRPr="002B4937" w:rsidRDefault="000C1975" w:rsidP="0049017A">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1</w:t>
            </w:r>
          </w:p>
        </w:tc>
        <w:tc>
          <w:tcPr>
            <w:tcW w:w="2203" w:type="dxa"/>
            <w:shd w:val="clear" w:color="auto" w:fill="auto"/>
          </w:tcPr>
          <w:p w:rsidR="0049017A"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0C1975" w:rsidRPr="002B4937" w:rsidTr="00D7191C">
        <w:tc>
          <w:tcPr>
            <w:tcW w:w="769" w:type="dxa"/>
            <w:shd w:val="clear" w:color="auto" w:fill="auto"/>
          </w:tcPr>
          <w:p w:rsidR="000C1975" w:rsidRDefault="000C1975" w:rsidP="0049017A">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2</w:t>
            </w:r>
          </w:p>
        </w:tc>
        <w:tc>
          <w:tcPr>
            <w:tcW w:w="2203" w:type="dxa"/>
            <w:shd w:val="clear" w:color="auto" w:fill="auto"/>
          </w:tcPr>
          <w:p w:rsidR="000C1975"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0C1975" w:rsidRPr="002B4937" w:rsidTr="00D7191C">
        <w:tc>
          <w:tcPr>
            <w:tcW w:w="769" w:type="dxa"/>
            <w:shd w:val="clear" w:color="auto" w:fill="auto"/>
          </w:tcPr>
          <w:p w:rsidR="000C1975" w:rsidRDefault="000C1975" w:rsidP="0049017A">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3</w:t>
            </w:r>
          </w:p>
        </w:tc>
        <w:tc>
          <w:tcPr>
            <w:tcW w:w="2203" w:type="dxa"/>
            <w:shd w:val="clear" w:color="auto" w:fill="auto"/>
          </w:tcPr>
          <w:p w:rsidR="000C1975"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0C1975" w:rsidRPr="002B4937" w:rsidTr="00D7191C">
        <w:tc>
          <w:tcPr>
            <w:tcW w:w="769" w:type="dxa"/>
            <w:shd w:val="clear" w:color="auto" w:fill="auto"/>
          </w:tcPr>
          <w:p w:rsidR="000C1975" w:rsidRDefault="009369D6" w:rsidP="009369D6">
            <w:pPr>
              <w:widowControl w:val="0"/>
              <w:tabs>
                <w:tab w:val="left" w:pos="851"/>
              </w:tabs>
              <w:spacing w:after="0" w:line="360" w:lineRule="auto"/>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eastAsia="en-US" w:bidi="en-US"/>
              </w:rPr>
              <w:t xml:space="preserve">   </w:t>
            </w:r>
            <w:r w:rsidR="000C1975">
              <w:rPr>
                <w:rFonts w:ascii="Times New Roman" w:eastAsia="Lucida Sans Unicode" w:hAnsi="Times New Roman" w:cs="Tahoma"/>
                <w:b/>
                <w:color w:val="000000"/>
                <w:sz w:val="24"/>
                <w:szCs w:val="24"/>
                <w:lang w:val="en-US" w:eastAsia="en-US" w:bidi="en-US"/>
              </w:rPr>
              <w:t>4</w:t>
            </w:r>
          </w:p>
        </w:tc>
        <w:tc>
          <w:tcPr>
            <w:tcW w:w="2203" w:type="dxa"/>
            <w:shd w:val="clear" w:color="auto" w:fill="auto"/>
          </w:tcPr>
          <w:p w:rsidR="000C1975"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0C1975" w:rsidRPr="002B4937" w:rsidTr="00D7191C">
        <w:tc>
          <w:tcPr>
            <w:tcW w:w="769" w:type="dxa"/>
            <w:shd w:val="clear" w:color="auto" w:fill="auto"/>
          </w:tcPr>
          <w:p w:rsidR="000C1975" w:rsidRDefault="000C1975" w:rsidP="0049017A">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5</w:t>
            </w:r>
          </w:p>
        </w:tc>
        <w:tc>
          <w:tcPr>
            <w:tcW w:w="2203" w:type="dxa"/>
            <w:shd w:val="clear" w:color="auto" w:fill="auto"/>
          </w:tcPr>
          <w:p w:rsidR="000C1975"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0C1975" w:rsidRPr="002B4937" w:rsidTr="00D7191C">
        <w:tc>
          <w:tcPr>
            <w:tcW w:w="769" w:type="dxa"/>
            <w:shd w:val="clear" w:color="auto" w:fill="auto"/>
          </w:tcPr>
          <w:p w:rsidR="000C1975" w:rsidRDefault="000C1975" w:rsidP="0049017A">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6</w:t>
            </w:r>
          </w:p>
        </w:tc>
        <w:tc>
          <w:tcPr>
            <w:tcW w:w="2203" w:type="dxa"/>
            <w:shd w:val="clear" w:color="auto" w:fill="auto"/>
          </w:tcPr>
          <w:p w:rsidR="000C1975"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0C1975" w:rsidRPr="002B4937" w:rsidTr="00D7191C">
        <w:tc>
          <w:tcPr>
            <w:tcW w:w="769" w:type="dxa"/>
            <w:shd w:val="clear" w:color="auto" w:fill="auto"/>
          </w:tcPr>
          <w:p w:rsidR="000C1975" w:rsidRDefault="000C1975" w:rsidP="0049017A">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7</w:t>
            </w:r>
          </w:p>
        </w:tc>
        <w:tc>
          <w:tcPr>
            <w:tcW w:w="2203" w:type="dxa"/>
            <w:shd w:val="clear" w:color="auto" w:fill="auto"/>
          </w:tcPr>
          <w:p w:rsidR="000C1975"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0C1975" w:rsidRPr="002B4937" w:rsidTr="00D7191C">
        <w:tc>
          <w:tcPr>
            <w:tcW w:w="769" w:type="dxa"/>
            <w:shd w:val="clear" w:color="auto" w:fill="auto"/>
          </w:tcPr>
          <w:p w:rsidR="000C1975" w:rsidRDefault="000C1975" w:rsidP="0049017A">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8</w:t>
            </w:r>
          </w:p>
        </w:tc>
        <w:tc>
          <w:tcPr>
            <w:tcW w:w="2203" w:type="dxa"/>
            <w:shd w:val="clear" w:color="auto" w:fill="auto"/>
          </w:tcPr>
          <w:p w:rsidR="000C1975"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0C1975" w:rsidRPr="002B4937" w:rsidTr="00D7191C">
        <w:tc>
          <w:tcPr>
            <w:tcW w:w="769" w:type="dxa"/>
            <w:shd w:val="clear" w:color="auto" w:fill="auto"/>
          </w:tcPr>
          <w:p w:rsidR="000C1975" w:rsidRDefault="000C1975" w:rsidP="0049017A">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9</w:t>
            </w:r>
          </w:p>
        </w:tc>
        <w:tc>
          <w:tcPr>
            <w:tcW w:w="2203" w:type="dxa"/>
            <w:shd w:val="clear" w:color="auto" w:fill="auto"/>
          </w:tcPr>
          <w:p w:rsidR="000C1975"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0C1975" w:rsidRPr="002B4937" w:rsidTr="00D7191C">
        <w:tc>
          <w:tcPr>
            <w:tcW w:w="769" w:type="dxa"/>
            <w:shd w:val="clear" w:color="auto" w:fill="auto"/>
          </w:tcPr>
          <w:p w:rsidR="000C1975" w:rsidRDefault="000C1975" w:rsidP="0049017A">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10</w:t>
            </w:r>
          </w:p>
        </w:tc>
        <w:tc>
          <w:tcPr>
            <w:tcW w:w="2203" w:type="dxa"/>
            <w:shd w:val="clear" w:color="auto" w:fill="auto"/>
          </w:tcPr>
          <w:p w:rsidR="000C1975"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bl>
    <w:p w:rsidR="002B4937" w:rsidRPr="002B4937" w:rsidRDefault="002B4937" w:rsidP="007A6020">
      <w:pPr>
        <w:widowControl w:val="0"/>
        <w:tabs>
          <w:tab w:val="left" w:pos="851"/>
        </w:tabs>
        <w:spacing w:after="0" w:line="360" w:lineRule="auto"/>
        <w:jc w:val="both"/>
        <w:rPr>
          <w:rFonts w:ascii="Times New Roman" w:eastAsia="Lucida Sans Unicode" w:hAnsi="Times New Roman" w:cs="Tahoma"/>
          <w:color w:val="000000"/>
          <w:sz w:val="24"/>
          <w:szCs w:val="24"/>
          <w:lang w:val="en-US" w:eastAsia="en-US" w:bidi="en-US"/>
        </w:rPr>
      </w:pPr>
    </w:p>
    <w:p w:rsidR="002B4937" w:rsidRPr="002B4937" w:rsidRDefault="00786077" w:rsidP="007A6020">
      <w:pPr>
        <w:widowControl w:val="0"/>
        <w:tabs>
          <w:tab w:val="left" w:pos="851"/>
        </w:tabs>
        <w:spacing w:after="0" w:line="360" w:lineRule="auto"/>
        <w:jc w:val="center"/>
        <w:rPr>
          <w:rFonts w:ascii="Times New Roman" w:eastAsia="Lucida Sans Unicode" w:hAnsi="Times New Roman" w:cs="Tahoma"/>
          <w:b/>
          <w:color w:val="000000"/>
          <w:sz w:val="28"/>
          <w:szCs w:val="28"/>
          <w:lang w:val="en-US" w:eastAsia="en-US" w:bidi="en-US"/>
        </w:rPr>
      </w:pPr>
      <w:r w:rsidRPr="002B4937">
        <w:rPr>
          <w:rFonts w:ascii="Times New Roman" w:eastAsia="Lucida Sans Unicode" w:hAnsi="Times New Roman" w:cs="Tahoma"/>
          <w:b/>
          <w:color w:val="000000"/>
          <w:sz w:val="28"/>
          <w:szCs w:val="28"/>
          <w:lang w:val="en-US" w:eastAsia="en-US" w:bidi="en-US"/>
        </w:rPr>
        <w:t>READING</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69"/>
        <w:gridCol w:w="2203"/>
      </w:tblGrid>
      <w:tr w:rsidR="000C1975" w:rsidTr="000C1975">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11</w:t>
            </w:r>
          </w:p>
        </w:tc>
        <w:tc>
          <w:tcPr>
            <w:tcW w:w="2203" w:type="dxa"/>
            <w:tcBorders>
              <w:top w:val="single" w:sz="4" w:space="0" w:color="000000"/>
              <w:left w:val="single" w:sz="4" w:space="0" w:color="000000"/>
              <w:bottom w:val="single" w:sz="4" w:space="0" w:color="000000"/>
              <w:right w:val="single" w:sz="4" w:space="0" w:color="000000"/>
            </w:tcBorders>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0C1975" w:rsidTr="000C1975">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12</w:t>
            </w:r>
          </w:p>
        </w:tc>
        <w:tc>
          <w:tcPr>
            <w:tcW w:w="2203" w:type="dxa"/>
            <w:tcBorders>
              <w:top w:val="single" w:sz="4" w:space="0" w:color="000000"/>
              <w:left w:val="single" w:sz="4" w:space="0" w:color="000000"/>
              <w:bottom w:val="single" w:sz="4" w:space="0" w:color="000000"/>
              <w:right w:val="single" w:sz="4" w:space="0" w:color="000000"/>
            </w:tcBorders>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0C1975" w:rsidTr="000C1975">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13</w:t>
            </w:r>
          </w:p>
        </w:tc>
        <w:tc>
          <w:tcPr>
            <w:tcW w:w="2203" w:type="dxa"/>
            <w:tcBorders>
              <w:top w:val="single" w:sz="4" w:space="0" w:color="000000"/>
              <w:left w:val="single" w:sz="4" w:space="0" w:color="000000"/>
              <w:bottom w:val="single" w:sz="4" w:space="0" w:color="000000"/>
              <w:right w:val="single" w:sz="4" w:space="0" w:color="000000"/>
            </w:tcBorders>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0C1975" w:rsidTr="000C1975">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14</w:t>
            </w:r>
          </w:p>
        </w:tc>
        <w:tc>
          <w:tcPr>
            <w:tcW w:w="2203" w:type="dxa"/>
            <w:tcBorders>
              <w:top w:val="single" w:sz="4" w:space="0" w:color="000000"/>
              <w:left w:val="single" w:sz="4" w:space="0" w:color="000000"/>
              <w:bottom w:val="single" w:sz="4" w:space="0" w:color="000000"/>
              <w:right w:val="single" w:sz="4" w:space="0" w:color="000000"/>
            </w:tcBorders>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0C1975" w:rsidTr="000C1975">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15</w:t>
            </w:r>
          </w:p>
        </w:tc>
        <w:tc>
          <w:tcPr>
            <w:tcW w:w="2203" w:type="dxa"/>
            <w:tcBorders>
              <w:top w:val="single" w:sz="4" w:space="0" w:color="000000"/>
              <w:left w:val="single" w:sz="4" w:space="0" w:color="000000"/>
              <w:bottom w:val="single" w:sz="4" w:space="0" w:color="000000"/>
              <w:right w:val="single" w:sz="4" w:space="0" w:color="000000"/>
            </w:tcBorders>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0C1975" w:rsidTr="000C1975">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16</w:t>
            </w:r>
          </w:p>
        </w:tc>
        <w:tc>
          <w:tcPr>
            <w:tcW w:w="2203" w:type="dxa"/>
            <w:tcBorders>
              <w:top w:val="single" w:sz="4" w:space="0" w:color="000000"/>
              <w:left w:val="single" w:sz="4" w:space="0" w:color="000000"/>
              <w:bottom w:val="single" w:sz="4" w:space="0" w:color="000000"/>
              <w:right w:val="single" w:sz="4" w:space="0" w:color="000000"/>
            </w:tcBorders>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0C1975" w:rsidTr="000C1975">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17</w:t>
            </w:r>
          </w:p>
        </w:tc>
        <w:tc>
          <w:tcPr>
            <w:tcW w:w="2203" w:type="dxa"/>
            <w:tcBorders>
              <w:top w:val="single" w:sz="4" w:space="0" w:color="000000"/>
              <w:left w:val="single" w:sz="4" w:space="0" w:color="000000"/>
              <w:bottom w:val="single" w:sz="4" w:space="0" w:color="000000"/>
              <w:right w:val="single" w:sz="4" w:space="0" w:color="000000"/>
            </w:tcBorders>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0C1975" w:rsidTr="000C1975">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18</w:t>
            </w:r>
          </w:p>
        </w:tc>
        <w:tc>
          <w:tcPr>
            <w:tcW w:w="2203" w:type="dxa"/>
            <w:tcBorders>
              <w:top w:val="single" w:sz="4" w:space="0" w:color="000000"/>
              <w:left w:val="single" w:sz="4" w:space="0" w:color="000000"/>
              <w:bottom w:val="single" w:sz="4" w:space="0" w:color="000000"/>
              <w:right w:val="single" w:sz="4" w:space="0" w:color="000000"/>
            </w:tcBorders>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0C1975" w:rsidTr="000C1975">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19</w:t>
            </w:r>
          </w:p>
        </w:tc>
        <w:tc>
          <w:tcPr>
            <w:tcW w:w="2203" w:type="dxa"/>
            <w:tcBorders>
              <w:top w:val="single" w:sz="4" w:space="0" w:color="000000"/>
              <w:left w:val="single" w:sz="4" w:space="0" w:color="000000"/>
              <w:bottom w:val="single" w:sz="4" w:space="0" w:color="000000"/>
              <w:right w:val="single" w:sz="4" w:space="0" w:color="000000"/>
            </w:tcBorders>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0C1975" w:rsidTr="000C1975">
        <w:trPr>
          <w:jc w:val="center"/>
        </w:trPr>
        <w:tc>
          <w:tcPr>
            <w:tcW w:w="769" w:type="dxa"/>
            <w:tcBorders>
              <w:top w:val="single" w:sz="4" w:space="0" w:color="000000"/>
              <w:left w:val="single" w:sz="4" w:space="0" w:color="000000"/>
              <w:bottom w:val="single" w:sz="4" w:space="0" w:color="000000"/>
              <w:right w:val="single" w:sz="4" w:space="0" w:color="000000"/>
            </w:tcBorders>
            <w:hideMark/>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20</w:t>
            </w:r>
          </w:p>
        </w:tc>
        <w:tc>
          <w:tcPr>
            <w:tcW w:w="2203" w:type="dxa"/>
            <w:tcBorders>
              <w:top w:val="single" w:sz="4" w:space="0" w:color="000000"/>
              <w:left w:val="single" w:sz="4" w:space="0" w:color="000000"/>
              <w:bottom w:val="single" w:sz="4" w:space="0" w:color="000000"/>
              <w:right w:val="single" w:sz="4" w:space="0" w:color="000000"/>
            </w:tcBorders>
          </w:tcPr>
          <w:p w:rsidR="000C1975" w:rsidRDefault="000C1975">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bl>
    <w:p w:rsidR="0075336B" w:rsidRDefault="0075336B" w:rsidP="007A6020">
      <w:pPr>
        <w:widowControl w:val="0"/>
        <w:tabs>
          <w:tab w:val="left" w:pos="851"/>
        </w:tabs>
        <w:spacing w:after="0" w:line="360" w:lineRule="auto"/>
        <w:jc w:val="center"/>
        <w:rPr>
          <w:rFonts w:ascii="Times New Roman" w:eastAsia="Lucida Sans Unicode" w:hAnsi="Times New Roman" w:cs="Tahoma"/>
          <w:b/>
          <w:color w:val="000000"/>
          <w:sz w:val="28"/>
          <w:szCs w:val="28"/>
          <w:lang w:eastAsia="en-US" w:bidi="en-US"/>
        </w:rPr>
      </w:pPr>
    </w:p>
    <w:p w:rsidR="002B4937" w:rsidRPr="002B4937" w:rsidRDefault="00786077" w:rsidP="007A6020">
      <w:pPr>
        <w:widowControl w:val="0"/>
        <w:tabs>
          <w:tab w:val="left" w:pos="851"/>
        </w:tabs>
        <w:spacing w:after="0" w:line="360" w:lineRule="auto"/>
        <w:jc w:val="center"/>
        <w:rPr>
          <w:rFonts w:ascii="Times New Roman" w:eastAsia="Lucida Sans Unicode" w:hAnsi="Times New Roman" w:cs="Tahoma"/>
          <w:b/>
          <w:color w:val="000000"/>
          <w:sz w:val="28"/>
          <w:szCs w:val="28"/>
          <w:lang w:val="en-US" w:eastAsia="en-US" w:bidi="en-US"/>
        </w:rPr>
      </w:pPr>
      <w:r w:rsidRPr="002B4937">
        <w:rPr>
          <w:rFonts w:ascii="Times New Roman" w:eastAsia="Lucida Sans Unicode" w:hAnsi="Times New Roman" w:cs="Tahoma"/>
          <w:b/>
          <w:color w:val="000000"/>
          <w:sz w:val="28"/>
          <w:szCs w:val="28"/>
          <w:lang w:val="en-US" w:eastAsia="en-US" w:bidi="en-US"/>
        </w:rPr>
        <w:t>USE OF ENGLISH</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4"/>
        <w:gridCol w:w="5953"/>
      </w:tblGrid>
      <w:tr w:rsidR="0049017A" w:rsidRPr="002B4937" w:rsidTr="00CE5E70">
        <w:trPr>
          <w:trHeight w:val="340"/>
          <w:jc w:val="center"/>
        </w:trPr>
        <w:tc>
          <w:tcPr>
            <w:tcW w:w="704" w:type="dxa"/>
            <w:shd w:val="clear" w:color="auto" w:fill="auto"/>
          </w:tcPr>
          <w:p w:rsidR="0049017A" w:rsidRPr="002B4937"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2</w:t>
            </w:r>
            <w:r w:rsidR="0049017A" w:rsidRPr="002B4937">
              <w:rPr>
                <w:rFonts w:ascii="Times New Roman" w:eastAsia="Lucida Sans Unicode" w:hAnsi="Times New Roman" w:cs="Tahoma"/>
                <w:b/>
                <w:color w:val="000000"/>
                <w:sz w:val="24"/>
                <w:szCs w:val="24"/>
                <w:lang w:val="en-US" w:eastAsia="en-US" w:bidi="en-US"/>
              </w:rPr>
              <w:t>1</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49017A" w:rsidRPr="002B4937" w:rsidTr="00CE5E70">
        <w:trPr>
          <w:trHeight w:val="340"/>
          <w:jc w:val="center"/>
        </w:trPr>
        <w:tc>
          <w:tcPr>
            <w:tcW w:w="704" w:type="dxa"/>
            <w:shd w:val="clear" w:color="auto" w:fill="auto"/>
          </w:tcPr>
          <w:p w:rsidR="0049017A"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2</w:t>
            </w:r>
            <w:r w:rsidR="0049017A">
              <w:rPr>
                <w:rFonts w:ascii="Times New Roman" w:eastAsia="Lucida Sans Unicode" w:hAnsi="Times New Roman" w:cs="Tahoma"/>
                <w:b/>
                <w:color w:val="000000"/>
                <w:sz w:val="24"/>
                <w:szCs w:val="24"/>
                <w:lang w:val="en-US" w:eastAsia="en-US" w:bidi="en-US"/>
              </w:rPr>
              <w:t>2</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49017A" w:rsidRPr="002B4937" w:rsidTr="00CE5E70">
        <w:trPr>
          <w:trHeight w:val="340"/>
          <w:jc w:val="center"/>
        </w:trPr>
        <w:tc>
          <w:tcPr>
            <w:tcW w:w="704" w:type="dxa"/>
            <w:shd w:val="clear" w:color="auto" w:fill="auto"/>
          </w:tcPr>
          <w:p w:rsidR="0049017A"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lastRenderedPageBreak/>
              <w:t>2</w:t>
            </w:r>
            <w:r w:rsidR="0049017A">
              <w:rPr>
                <w:rFonts w:ascii="Times New Roman" w:eastAsia="Lucida Sans Unicode" w:hAnsi="Times New Roman" w:cs="Tahoma"/>
                <w:b/>
                <w:color w:val="000000"/>
                <w:sz w:val="24"/>
                <w:szCs w:val="24"/>
                <w:lang w:val="en-US" w:eastAsia="en-US" w:bidi="en-US"/>
              </w:rPr>
              <w:t>3</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49017A" w:rsidRPr="002B4937" w:rsidTr="00CE5E70">
        <w:trPr>
          <w:trHeight w:val="340"/>
          <w:jc w:val="center"/>
        </w:trPr>
        <w:tc>
          <w:tcPr>
            <w:tcW w:w="704" w:type="dxa"/>
            <w:shd w:val="clear" w:color="auto" w:fill="auto"/>
          </w:tcPr>
          <w:p w:rsidR="0049017A"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2</w:t>
            </w:r>
            <w:r w:rsidR="0049017A">
              <w:rPr>
                <w:rFonts w:ascii="Times New Roman" w:eastAsia="Lucida Sans Unicode" w:hAnsi="Times New Roman" w:cs="Tahoma"/>
                <w:b/>
                <w:color w:val="000000"/>
                <w:sz w:val="24"/>
                <w:szCs w:val="24"/>
                <w:lang w:val="en-US" w:eastAsia="en-US" w:bidi="en-US"/>
              </w:rPr>
              <w:t>4</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49017A" w:rsidRPr="002B4937" w:rsidTr="00CE5E70">
        <w:trPr>
          <w:trHeight w:val="340"/>
          <w:jc w:val="center"/>
        </w:trPr>
        <w:tc>
          <w:tcPr>
            <w:tcW w:w="704" w:type="dxa"/>
            <w:shd w:val="clear" w:color="auto" w:fill="auto"/>
          </w:tcPr>
          <w:p w:rsidR="0049017A"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2</w:t>
            </w:r>
            <w:r w:rsidR="0049017A">
              <w:rPr>
                <w:rFonts w:ascii="Times New Roman" w:eastAsia="Lucida Sans Unicode" w:hAnsi="Times New Roman" w:cs="Tahoma"/>
                <w:b/>
                <w:color w:val="000000"/>
                <w:sz w:val="24"/>
                <w:szCs w:val="24"/>
                <w:lang w:val="en-US" w:eastAsia="en-US" w:bidi="en-US"/>
              </w:rPr>
              <w:t>5</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49017A" w:rsidRPr="002B4937" w:rsidTr="00CE5E70">
        <w:trPr>
          <w:trHeight w:val="340"/>
          <w:jc w:val="center"/>
        </w:trPr>
        <w:tc>
          <w:tcPr>
            <w:tcW w:w="704" w:type="dxa"/>
            <w:shd w:val="clear" w:color="auto" w:fill="auto"/>
          </w:tcPr>
          <w:p w:rsidR="0049017A"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2</w:t>
            </w:r>
            <w:r w:rsidR="0049017A">
              <w:rPr>
                <w:rFonts w:ascii="Times New Roman" w:eastAsia="Lucida Sans Unicode" w:hAnsi="Times New Roman" w:cs="Tahoma"/>
                <w:b/>
                <w:color w:val="000000"/>
                <w:sz w:val="24"/>
                <w:szCs w:val="24"/>
                <w:lang w:val="en-US" w:eastAsia="en-US" w:bidi="en-US"/>
              </w:rPr>
              <w:t>6</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49017A" w:rsidRPr="002B4937" w:rsidTr="00CE5E70">
        <w:trPr>
          <w:trHeight w:val="340"/>
          <w:jc w:val="center"/>
        </w:trPr>
        <w:tc>
          <w:tcPr>
            <w:tcW w:w="704" w:type="dxa"/>
            <w:shd w:val="clear" w:color="auto" w:fill="auto"/>
          </w:tcPr>
          <w:p w:rsidR="0049017A"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2</w:t>
            </w:r>
            <w:r w:rsidR="0049017A">
              <w:rPr>
                <w:rFonts w:ascii="Times New Roman" w:eastAsia="Lucida Sans Unicode" w:hAnsi="Times New Roman" w:cs="Tahoma"/>
                <w:b/>
                <w:color w:val="000000"/>
                <w:sz w:val="24"/>
                <w:szCs w:val="24"/>
                <w:lang w:val="en-US" w:eastAsia="en-US" w:bidi="en-US"/>
              </w:rPr>
              <w:t>7</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49017A" w:rsidRPr="002B4937" w:rsidTr="00CE5E70">
        <w:trPr>
          <w:trHeight w:val="340"/>
          <w:jc w:val="center"/>
        </w:trPr>
        <w:tc>
          <w:tcPr>
            <w:tcW w:w="704" w:type="dxa"/>
            <w:shd w:val="clear" w:color="auto" w:fill="auto"/>
          </w:tcPr>
          <w:p w:rsidR="0049017A"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2</w:t>
            </w:r>
            <w:r w:rsidR="0049017A">
              <w:rPr>
                <w:rFonts w:ascii="Times New Roman" w:eastAsia="Lucida Sans Unicode" w:hAnsi="Times New Roman" w:cs="Tahoma"/>
                <w:b/>
                <w:color w:val="000000"/>
                <w:sz w:val="24"/>
                <w:szCs w:val="24"/>
                <w:lang w:val="en-US" w:eastAsia="en-US" w:bidi="en-US"/>
              </w:rPr>
              <w:t>8</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49017A" w:rsidRPr="002B4937" w:rsidTr="00CE5E70">
        <w:trPr>
          <w:trHeight w:val="340"/>
          <w:jc w:val="center"/>
        </w:trPr>
        <w:tc>
          <w:tcPr>
            <w:tcW w:w="704" w:type="dxa"/>
            <w:shd w:val="clear" w:color="auto" w:fill="auto"/>
          </w:tcPr>
          <w:p w:rsidR="0049017A"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2</w:t>
            </w:r>
            <w:r w:rsidR="0049017A">
              <w:rPr>
                <w:rFonts w:ascii="Times New Roman" w:eastAsia="Lucida Sans Unicode" w:hAnsi="Times New Roman" w:cs="Tahoma"/>
                <w:b/>
                <w:color w:val="000000"/>
                <w:sz w:val="24"/>
                <w:szCs w:val="24"/>
                <w:lang w:val="en-US" w:eastAsia="en-US" w:bidi="en-US"/>
              </w:rPr>
              <w:t>9</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49017A" w:rsidRPr="002B4937" w:rsidTr="00CE5E70">
        <w:trPr>
          <w:trHeight w:val="340"/>
          <w:jc w:val="center"/>
        </w:trPr>
        <w:tc>
          <w:tcPr>
            <w:tcW w:w="704" w:type="dxa"/>
            <w:shd w:val="clear" w:color="auto" w:fill="auto"/>
          </w:tcPr>
          <w:p w:rsidR="0049017A"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3</w:t>
            </w:r>
            <w:r w:rsidR="0049017A">
              <w:rPr>
                <w:rFonts w:ascii="Times New Roman" w:eastAsia="Lucida Sans Unicode" w:hAnsi="Times New Roman" w:cs="Tahoma"/>
                <w:b/>
                <w:color w:val="000000"/>
                <w:sz w:val="24"/>
                <w:szCs w:val="24"/>
                <w:lang w:val="en-US" w:eastAsia="en-US" w:bidi="en-US"/>
              </w:rPr>
              <w:t>0</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49017A" w:rsidRPr="002B4937" w:rsidTr="00CE5E70">
        <w:trPr>
          <w:trHeight w:val="340"/>
          <w:jc w:val="center"/>
        </w:trPr>
        <w:tc>
          <w:tcPr>
            <w:tcW w:w="704" w:type="dxa"/>
            <w:shd w:val="clear" w:color="auto" w:fill="auto"/>
          </w:tcPr>
          <w:p w:rsidR="0049017A"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3</w:t>
            </w:r>
            <w:r w:rsidR="0049017A">
              <w:rPr>
                <w:rFonts w:ascii="Times New Roman" w:eastAsia="Lucida Sans Unicode" w:hAnsi="Times New Roman" w:cs="Tahoma"/>
                <w:b/>
                <w:color w:val="000000"/>
                <w:sz w:val="24"/>
                <w:szCs w:val="24"/>
                <w:lang w:val="en-US" w:eastAsia="en-US" w:bidi="en-US"/>
              </w:rPr>
              <w:t>1</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49017A" w:rsidRPr="002B4937" w:rsidTr="00CE5E70">
        <w:trPr>
          <w:trHeight w:val="340"/>
          <w:jc w:val="center"/>
        </w:trPr>
        <w:tc>
          <w:tcPr>
            <w:tcW w:w="704" w:type="dxa"/>
            <w:shd w:val="clear" w:color="auto" w:fill="auto"/>
          </w:tcPr>
          <w:p w:rsidR="0049017A"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3</w:t>
            </w:r>
            <w:r w:rsidR="0049017A">
              <w:rPr>
                <w:rFonts w:ascii="Times New Roman" w:eastAsia="Lucida Sans Unicode" w:hAnsi="Times New Roman" w:cs="Tahoma"/>
                <w:b/>
                <w:color w:val="000000"/>
                <w:sz w:val="24"/>
                <w:szCs w:val="24"/>
                <w:lang w:val="en-US" w:eastAsia="en-US" w:bidi="en-US"/>
              </w:rPr>
              <w:t>2</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49017A" w:rsidRPr="002B4937" w:rsidTr="00CE5E70">
        <w:trPr>
          <w:trHeight w:val="340"/>
          <w:jc w:val="center"/>
        </w:trPr>
        <w:tc>
          <w:tcPr>
            <w:tcW w:w="704" w:type="dxa"/>
            <w:shd w:val="clear" w:color="auto" w:fill="auto"/>
          </w:tcPr>
          <w:p w:rsidR="0049017A"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3</w:t>
            </w:r>
            <w:r w:rsidR="0049017A">
              <w:rPr>
                <w:rFonts w:ascii="Times New Roman" w:eastAsia="Lucida Sans Unicode" w:hAnsi="Times New Roman" w:cs="Tahoma"/>
                <w:b/>
                <w:color w:val="000000"/>
                <w:sz w:val="24"/>
                <w:szCs w:val="24"/>
                <w:lang w:val="en-US" w:eastAsia="en-US" w:bidi="en-US"/>
              </w:rPr>
              <w:t>3</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49017A" w:rsidRPr="002B4937" w:rsidTr="00CE5E70">
        <w:trPr>
          <w:trHeight w:val="340"/>
          <w:jc w:val="center"/>
        </w:trPr>
        <w:tc>
          <w:tcPr>
            <w:tcW w:w="704" w:type="dxa"/>
            <w:shd w:val="clear" w:color="auto" w:fill="auto"/>
          </w:tcPr>
          <w:p w:rsidR="0049017A"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3</w:t>
            </w:r>
            <w:r w:rsidR="0049017A">
              <w:rPr>
                <w:rFonts w:ascii="Times New Roman" w:eastAsia="Lucida Sans Unicode" w:hAnsi="Times New Roman" w:cs="Tahoma"/>
                <w:b/>
                <w:color w:val="000000"/>
                <w:sz w:val="24"/>
                <w:szCs w:val="24"/>
                <w:lang w:val="en-US" w:eastAsia="en-US" w:bidi="en-US"/>
              </w:rPr>
              <w:t>4</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49017A" w:rsidRPr="002B4937" w:rsidTr="00CE5E70">
        <w:trPr>
          <w:trHeight w:val="340"/>
          <w:jc w:val="center"/>
        </w:trPr>
        <w:tc>
          <w:tcPr>
            <w:tcW w:w="704" w:type="dxa"/>
            <w:shd w:val="clear" w:color="auto" w:fill="auto"/>
          </w:tcPr>
          <w:p w:rsidR="0049017A"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3</w:t>
            </w:r>
            <w:r w:rsidR="0049017A">
              <w:rPr>
                <w:rFonts w:ascii="Times New Roman" w:eastAsia="Lucida Sans Unicode" w:hAnsi="Times New Roman" w:cs="Tahoma"/>
                <w:b/>
                <w:color w:val="000000"/>
                <w:sz w:val="24"/>
                <w:szCs w:val="24"/>
                <w:lang w:val="en-US" w:eastAsia="en-US" w:bidi="en-US"/>
              </w:rPr>
              <w:t>5</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49017A" w:rsidRPr="002B4937" w:rsidTr="00CE5E70">
        <w:trPr>
          <w:trHeight w:val="340"/>
          <w:jc w:val="center"/>
        </w:trPr>
        <w:tc>
          <w:tcPr>
            <w:tcW w:w="704" w:type="dxa"/>
            <w:shd w:val="clear" w:color="auto" w:fill="auto"/>
          </w:tcPr>
          <w:p w:rsidR="0049017A"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3</w:t>
            </w:r>
            <w:r w:rsidR="0049017A">
              <w:rPr>
                <w:rFonts w:ascii="Times New Roman" w:eastAsia="Lucida Sans Unicode" w:hAnsi="Times New Roman" w:cs="Tahoma"/>
                <w:b/>
                <w:color w:val="000000"/>
                <w:sz w:val="24"/>
                <w:szCs w:val="24"/>
                <w:lang w:val="en-US" w:eastAsia="en-US" w:bidi="en-US"/>
              </w:rPr>
              <w:t>6</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49017A" w:rsidRPr="002B4937" w:rsidTr="00CE5E70">
        <w:trPr>
          <w:trHeight w:val="340"/>
          <w:jc w:val="center"/>
        </w:trPr>
        <w:tc>
          <w:tcPr>
            <w:tcW w:w="704" w:type="dxa"/>
            <w:shd w:val="clear" w:color="auto" w:fill="auto"/>
          </w:tcPr>
          <w:p w:rsidR="0049017A"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3</w:t>
            </w:r>
            <w:r w:rsidR="0049017A">
              <w:rPr>
                <w:rFonts w:ascii="Times New Roman" w:eastAsia="Lucida Sans Unicode" w:hAnsi="Times New Roman" w:cs="Tahoma"/>
                <w:b/>
                <w:color w:val="000000"/>
                <w:sz w:val="24"/>
                <w:szCs w:val="24"/>
                <w:lang w:val="en-US" w:eastAsia="en-US" w:bidi="en-US"/>
              </w:rPr>
              <w:t>7</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49017A" w:rsidRPr="002B4937" w:rsidTr="00CE5E70">
        <w:trPr>
          <w:trHeight w:val="340"/>
          <w:jc w:val="center"/>
        </w:trPr>
        <w:tc>
          <w:tcPr>
            <w:tcW w:w="704" w:type="dxa"/>
            <w:shd w:val="clear" w:color="auto" w:fill="auto"/>
          </w:tcPr>
          <w:p w:rsidR="0049017A"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3</w:t>
            </w:r>
            <w:r w:rsidR="0049017A">
              <w:rPr>
                <w:rFonts w:ascii="Times New Roman" w:eastAsia="Lucida Sans Unicode" w:hAnsi="Times New Roman" w:cs="Tahoma"/>
                <w:b/>
                <w:color w:val="000000"/>
                <w:sz w:val="24"/>
                <w:szCs w:val="24"/>
                <w:lang w:val="en-US" w:eastAsia="en-US" w:bidi="en-US"/>
              </w:rPr>
              <w:t>8</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49017A" w:rsidRPr="002B4937" w:rsidTr="00CE5E70">
        <w:trPr>
          <w:trHeight w:val="340"/>
          <w:jc w:val="center"/>
        </w:trPr>
        <w:tc>
          <w:tcPr>
            <w:tcW w:w="704" w:type="dxa"/>
            <w:shd w:val="clear" w:color="auto" w:fill="auto"/>
          </w:tcPr>
          <w:p w:rsidR="0049017A"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3</w:t>
            </w:r>
            <w:r w:rsidR="0049017A">
              <w:rPr>
                <w:rFonts w:ascii="Times New Roman" w:eastAsia="Lucida Sans Unicode" w:hAnsi="Times New Roman" w:cs="Tahoma"/>
                <w:b/>
                <w:color w:val="000000"/>
                <w:sz w:val="24"/>
                <w:szCs w:val="24"/>
                <w:lang w:val="en-US" w:eastAsia="en-US" w:bidi="en-US"/>
              </w:rPr>
              <w:t>9</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r w:rsidR="0049017A" w:rsidRPr="002B4937" w:rsidTr="00CE5E70">
        <w:trPr>
          <w:trHeight w:val="340"/>
          <w:jc w:val="center"/>
        </w:trPr>
        <w:tc>
          <w:tcPr>
            <w:tcW w:w="704" w:type="dxa"/>
            <w:shd w:val="clear" w:color="auto" w:fill="auto"/>
          </w:tcPr>
          <w:p w:rsidR="0049017A" w:rsidRDefault="000C1975"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r>
              <w:rPr>
                <w:rFonts w:ascii="Times New Roman" w:eastAsia="Lucida Sans Unicode" w:hAnsi="Times New Roman" w:cs="Tahoma"/>
                <w:b/>
                <w:color w:val="000000"/>
                <w:sz w:val="24"/>
                <w:szCs w:val="24"/>
                <w:lang w:val="en-US" w:eastAsia="en-US" w:bidi="en-US"/>
              </w:rPr>
              <w:t>4</w:t>
            </w:r>
            <w:r w:rsidR="0049017A">
              <w:rPr>
                <w:rFonts w:ascii="Times New Roman" w:eastAsia="Lucida Sans Unicode" w:hAnsi="Times New Roman" w:cs="Tahoma"/>
                <w:b/>
                <w:color w:val="000000"/>
                <w:sz w:val="24"/>
                <w:szCs w:val="24"/>
                <w:lang w:val="en-US" w:eastAsia="en-US" w:bidi="en-US"/>
              </w:rPr>
              <w:t>0</w:t>
            </w:r>
          </w:p>
        </w:tc>
        <w:tc>
          <w:tcPr>
            <w:tcW w:w="5953" w:type="dxa"/>
            <w:shd w:val="clear" w:color="auto" w:fill="auto"/>
          </w:tcPr>
          <w:p w:rsidR="0049017A" w:rsidRPr="002B4937" w:rsidRDefault="0049017A" w:rsidP="007A6020">
            <w:pPr>
              <w:widowControl w:val="0"/>
              <w:tabs>
                <w:tab w:val="left" w:pos="851"/>
              </w:tabs>
              <w:spacing w:after="0" w:line="360" w:lineRule="auto"/>
              <w:jc w:val="center"/>
              <w:rPr>
                <w:rFonts w:ascii="Times New Roman" w:eastAsia="Lucida Sans Unicode" w:hAnsi="Times New Roman" w:cs="Tahoma"/>
                <w:b/>
                <w:color w:val="000000"/>
                <w:sz w:val="24"/>
                <w:szCs w:val="24"/>
                <w:lang w:val="en-US" w:eastAsia="en-US" w:bidi="en-US"/>
              </w:rPr>
            </w:pPr>
          </w:p>
        </w:tc>
      </w:tr>
    </w:tbl>
    <w:p w:rsidR="002B4937" w:rsidRPr="002B4937" w:rsidRDefault="002B4937" w:rsidP="007A6020">
      <w:pPr>
        <w:widowControl w:val="0"/>
        <w:tabs>
          <w:tab w:val="left" w:pos="851"/>
        </w:tabs>
        <w:spacing w:after="0" w:line="360" w:lineRule="auto"/>
        <w:jc w:val="both"/>
        <w:rPr>
          <w:rFonts w:ascii="Times New Roman" w:eastAsia="Lucida Sans Unicode" w:hAnsi="Times New Roman" w:cs="Tahoma"/>
          <w:color w:val="000000"/>
          <w:sz w:val="24"/>
          <w:szCs w:val="24"/>
          <w:lang w:val="en-US" w:eastAsia="en-US" w:bidi="en-US"/>
        </w:rPr>
      </w:pPr>
    </w:p>
    <w:p w:rsidR="002B4937" w:rsidRPr="00A1668A" w:rsidRDefault="00786077" w:rsidP="007A6020">
      <w:pPr>
        <w:widowControl w:val="0"/>
        <w:tabs>
          <w:tab w:val="left" w:pos="851"/>
        </w:tabs>
        <w:spacing w:after="0" w:line="360" w:lineRule="auto"/>
        <w:jc w:val="center"/>
        <w:rPr>
          <w:rFonts w:ascii="Times New Roman" w:eastAsia="Lucida Sans Unicode" w:hAnsi="Times New Roman" w:cs="Tahoma"/>
          <w:b/>
          <w:color w:val="000000"/>
          <w:sz w:val="28"/>
          <w:szCs w:val="28"/>
          <w:lang w:eastAsia="en-US" w:bidi="en-US"/>
        </w:rPr>
      </w:pPr>
      <w:r w:rsidRPr="002B4937">
        <w:rPr>
          <w:rFonts w:ascii="Times New Roman" w:eastAsia="Lucida Sans Unicode" w:hAnsi="Times New Roman" w:cs="Tahoma"/>
          <w:b/>
          <w:color w:val="000000"/>
          <w:sz w:val="28"/>
          <w:szCs w:val="28"/>
          <w:lang w:val="en-US" w:eastAsia="en-US" w:bidi="en-US"/>
        </w:rPr>
        <w:t>WRITING</w:t>
      </w:r>
    </w:p>
    <w:p w:rsidR="00EF186A" w:rsidRDefault="002B4937" w:rsidP="00CA6150">
      <w:pPr>
        <w:widowControl w:val="0"/>
        <w:tabs>
          <w:tab w:val="left" w:pos="851"/>
        </w:tabs>
        <w:spacing w:after="0" w:line="360" w:lineRule="auto"/>
        <w:jc w:val="both"/>
        <w:rPr>
          <w:rFonts w:ascii="Times New Roman" w:eastAsia="Lucida Sans Unicode" w:hAnsi="Times New Roman" w:cs="Tahoma"/>
          <w:color w:val="000000"/>
          <w:sz w:val="28"/>
          <w:szCs w:val="28"/>
          <w:lang w:eastAsia="en-US" w:bidi="en-US"/>
        </w:rPr>
      </w:pPr>
      <w:r w:rsidRPr="00A1668A">
        <w:rPr>
          <w:rFonts w:ascii="Times New Roman" w:eastAsia="Lucida Sans Unicode" w:hAnsi="Times New Roman" w:cs="Tahoma"/>
          <w:color w:val="000000"/>
          <w:sz w:val="28"/>
          <w:szCs w:val="28"/>
          <w:lang w:eastAsia="en-US" w:bidi="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F186A">
        <w:rPr>
          <w:rFonts w:ascii="Times New Roman" w:eastAsia="Lucida Sans Unicode" w:hAnsi="Times New Roman" w:cs="Tahoma"/>
          <w:color w:val="000000"/>
          <w:sz w:val="28"/>
          <w:szCs w:val="28"/>
          <w:lang w:eastAsia="en-US" w:bidi="en-US"/>
        </w:rPr>
        <w:t>_________________________________________</w:t>
      </w:r>
    </w:p>
    <w:p w:rsidR="00EF186A" w:rsidRDefault="00EF186A" w:rsidP="00CA6150">
      <w:pPr>
        <w:widowControl w:val="0"/>
        <w:tabs>
          <w:tab w:val="left" w:pos="851"/>
        </w:tabs>
        <w:spacing w:after="0" w:line="360" w:lineRule="auto"/>
        <w:jc w:val="both"/>
        <w:rPr>
          <w:rFonts w:ascii="Times New Roman" w:eastAsia="Lucida Sans Unicode" w:hAnsi="Times New Roman" w:cs="Tahoma"/>
          <w:color w:val="000000"/>
          <w:sz w:val="28"/>
          <w:szCs w:val="28"/>
          <w:lang w:eastAsia="en-US" w:bidi="en-US"/>
        </w:rPr>
      </w:pPr>
      <w:r>
        <w:rPr>
          <w:rFonts w:ascii="Times New Roman" w:eastAsia="Lucida Sans Unicode" w:hAnsi="Times New Roman" w:cs="Tahoma"/>
          <w:color w:val="000000"/>
          <w:sz w:val="28"/>
          <w:szCs w:val="28"/>
          <w:lang w:eastAsia="en-US" w:bidi="en-US"/>
        </w:rPr>
        <w:t>___________________________________________________________________</w:t>
      </w:r>
    </w:p>
    <w:p w:rsidR="00EF186A" w:rsidRDefault="00EF186A" w:rsidP="00CA6150">
      <w:pPr>
        <w:widowControl w:val="0"/>
        <w:tabs>
          <w:tab w:val="left" w:pos="851"/>
        </w:tabs>
        <w:spacing w:after="0" w:line="360" w:lineRule="auto"/>
        <w:jc w:val="both"/>
        <w:rPr>
          <w:rFonts w:ascii="Times New Roman" w:eastAsia="Lucida Sans Unicode" w:hAnsi="Times New Roman" w:cs="Tahoma"/>
          <w:b/>
          <w:color w:val="000000"/>
          <w:sz w:val="28"/>
          <w:szCs w:val="28"/>
          <w:lang w:eastAsia="en-US" w:bidi="en-US"/>
        </w:rPr>
      </w:pPr>
      <w:r>
        <w:rPr>
          <w:rFonts w:ascii="Times New Roman" w:eastAsia="Lucida Sans Unicode" w:hAnsi="Times New Roman" w:cs="Tahoma"/>
          <w:b/>
          <w:color w:val="000000"/>
          <w:sz w:val="28"/>
          <w:szCs w:val="28"/>
          <w:lang w:eastAsia="en-US" w:bidi="en-US"/>
        </w:rPr>
        <w:t>___________________________________________________________________</w:t>
      </w:r>
    </w:p>
    <w:p w:rsidR="00EF186A" w:rsidRPr="00EF186A" w:rsidRDefault="00EF186A" w:rsidP="00EF186A">
      <w:pPr>
        <w:widowControl w:val="0"/>
        <w:tabs>
          <w:tab w:val="left" w:pos="851"/>
        </w:tabs>
        <w:spacing w:after="0" w:line="360" w:lineRule="auto"/>
        <w:jc w:val="both"/>
        <w:rPr>
          <w:rFonts w:ascii="Times New Roman" w:eastAsia="Lucida Sans Unicode" w:hAnsi="Times New Roman" w:cs="Tahoma"/>
          <w:b/>
          <w:color w:val="000000"/>
          <w:sz w:val="28"/>
          <w:szCs w:val="28"/>
          <w:lang w:eastAsia="en-US" w:bidi="en-US"/>
        </w:rPr>
      </w:pPr>
      <w:r w:rsidRPr="00EF186A">
        <w:rPr>
          <w:rFonts w:ascii="Times New Roman" w:eastAsia="Lucida Sans Unicode" w:hAnsi="Times New Roman" w:cs="Tahoma"/>
          <w:b/>
          <w:color w:val="000000"/>
          <w:sz w:val="28"/>
          <w:szCs w:val="28"/>
          <w:lang w:eastAsia="en-US" w:bidi="en-US"/>
        </w:rPr>
        <w:t>___________________________________________________________________</w:t>
      </w:r>
    </w:p>
    <w:p w:rsidR="00EF186A" w:rsidRPr="00EF186A" w:rsidRDefault="00EF186A" w:rsidP="00EF186A">
      <w:pPr>
        <w:pBdr>
          <w:bottom w:val="single" w:sz="12" w:space="0" w:color="auto"/>
        </w:pBdr>
        <w:suppressAutoHyphens w:val="0"/>
        <w:spacing w:after="0" w:line="240" w:lineRule="auto"/>
        <w:rPr>
          <w:rFonts w:ascii="Times New Roman" w:hAnsi="Times New Roman" w:cs="Times New Roman"/>
          <w:sz w:val="24"/>
          <w:szCs w:val="24"/>
          <w:lang w:eastAsia="en-US"/>
        </w:rPr>
      </w:pPr>
    </w:p>
    <w:p w:rsidR="00EF186A" w:rsidRPr="00EF186A" w:rsidRDefault="00EF186A" w:rsidP="00EF186A">
      <w:pPr>
        <w:suppressAutoHyphens w:val="0"/>
        <w:spacing w:after="0" w:line="240" w:lineRule="auto"/>
        <w:jc w:val="center"/>
        <w:rPr>
          <w:rFonts w:ascii="Times New Roman" w:hAnsi="Times New Roman" w:cs="Times New Roman"/>
          <w:sz w:val="24"/>
          <w:szCs w:val="24"/>
          <w:lang w:eastAsia="en-US"/>
        </w:rPr>
      </w:pPr>
    </w:p>
    <w:p w:rsidR="00EF186A" w:rsidRPr="00EF186A" w:rsidRDefault="00EF186A" w:rsidP="00EF186A">
      <w:pPr>
        <w:suppressAutoHyphens w:val="0"/>
        <w:spacing w:after="0" w:line="240" w:lineRule="auto"/>
        <w:jc w:val="center"/>
        <w:rPr>
          <w:rFonts w:ascii="Times New Roman" w:hAnsi="Times New Roman" w:cs="Times New Roman"/>
          <w:sz w:val="24"/>
          <w:szCs w:val="24"/>
          <w:lang w:eastAsia="en-US"/>
        </w:rPr>
      </w:pPr>
      <w:r w:rsidRPr="00EF186A">
        <w:rPr>
          <w:rFonts w:ascii="Times New Roman" w:hAnsi="Times New Roman" w:cs="Times New Roman"/>
          <w:sz w:val="24"/>
          <w:szCs w:val="24"/>
          <w:lang w:eastAsia="en-US"/>
        </w:rPr>
        <w:t>Уважаемый участник олимпиады!</w:t>
      </w:r>
    </w:p>
    <w:p w:rsidR="00EF186A" w:rsidRPr="00EF186A" w:rsidRDefault="00EF186A" w:rsidP="00EF186A">
      <w:pPr>
        <w:suppressAutoHyphens w:val="0"/>
        <w:spacing w:after="0" w:line="240" w:lineRule="auto"/>
        <w:jc w:val="both"/>
        <w:rPr>
          <w:rFonts w:ascii="Times New Roman" w:hAnsi="Times New Roman" w:cs="Times New Roman"/>
          <w:sz w:val="24"/>
          <w:szCs w:val="24"/>
          <w:lang w:eastAsia="en-US"/>
        </w:rPr>
      </w:pPr>
    </w:p>
    <w:p w:rsidR="00EF186A" w:rsidRPr="00EF186A" w:rsidRDefault="00EF186A" w:rsidP="00EF186A">
      <w:pPr>
        <w:suppressAutoHyphens w:val="0"/>
        <w:jc w:val="both"/>
        <w:rPr>
          <w:rFonts w:ascii="Times New Roman" w:eastAsia="Times New Roman" w:hAnsi="Times New Roman" w:cs="Times New Roman"/>
          <w:sz w:val="24"/>
          <w:szCs w:val="24"/>
          <w:lang w:eastAsia="ru-RU"/>
        </w:rPr>
      </w:pPr>
      <w:r w:rsidRPr="00EF186A">
        <w:rPr>
          <w:rFonts w:ascii="Times New Roman" w:eastAsia="Times New Roman" w:hAnsi="Times New Roman" w:cs="Times New Roman"/>
          <w:sz w:val="24"/>
          <w:szCs w:val="24"/>
          <w:lang w:eastAsia="ru-RU"/>
        </w:rPr>
        <w:t>Задания и ответы олимпиады будут опубликованы на сайте ГБУ ДО КК «Центр развития одаренности» (</w:t>
      </w:r>
      <w:hyperlink r:id="rId10" w:history="1">
        <w:r w:rsidRPr="00EF186A">
          <w:rPr>
            <w:rFonts w:ascii="Times New Roman" w:eastAsia="Times New Roman" w:hAnsi="Times New Roman" w:cs="Times New Roman"/>
            <w:color w:val="0000FF"/>
            <w:sz w:val="24"/>
            <w:szCs w:val="24"/>
            <w:u w:val="single"/>
            <w:lang w:val="en-US" w:eastAsia="ru-RU"/>
          </w:rPr>
          <w:t>www</w:t>
        </w:r>
        <w:r w:rsidRPr="00EF186A">
          <w:rPr>
            <w:rFonts w:ascii="Times New Roman" w:eastAsia="Times New Roman" w:hAnsi="Times New Roman" w:cs="Times New Roman"/>
            <w:color w:val="0000FF"/>
            <w:sz w:val="24"/>
            <w:szCs w:val="24"/>
            <w:u w:val="single"/>
            <w:lang w:eastAsia="ru-RU"/>
          </w:rPr>
          <w:t>.</w:t>
        </w:r>
        <w:proofErr w:type="spellStart"/>
        <w:r w:rsidRPr="00EF186A">
          <w:rPr>
            <w:rFonts w:ascii="Times New Roman" w:eastAsia="Times New Roman" w:hAnsi="Times New Roman" w:cs="Times New Roman"/>
            <w:color w:val="0000FF"/>
            <w:sz w:val="24"/>
            <w:szCs w:val="24"/>
            <w:u w:val="single"/>
            <w:lang w:val="en-US" w:eastAsia="ru-RU"/>
          </w:rPr>
          <w:t>cdodd</w:t>
        </w:r>
        <w:proofErr w:type="spellEnd"/>
        <w:r w:rsidRPr="00EF186A">
          <w:rPr>
            <w:rFonts w:ascii="Times New Roman" w:eastAsia="Times New Roman" w:hAnsi="Times New Roman" w:cs="Times New Roman"/>
            <w:color w:val="0000FF"/>
            <w:sz w:val="24"/>
            <w:szCs w:val="24"/>
            <w:u w:val="single"/>
            <w:lang w:eastAsia="ru-RU"/>
          </w:rPr>
          <w:t>.</w:t>
        </w:r>
        <w:proofErr w:type="spellStart"/>
        <w:r w:rsidRPr="00EF186A">
          <w:rPr>
            <w:rFonts w:ascii="Times New Roman" w:eastAsia="Times New Roman" w:hAnsi="Times New Roman" w:cs="Times New Roman"/>
            <w:color w:val="0000FF"/>
            <w:sz w:val="24"/>
            <w:szCs w:val="24"/>
            <w:u w:val="single"/>
            <w:lang w:val="en-US" w:eastAsia="ru-RU"/>
          </w:rPr>
          <w:t>ru</w:t>
        </w:r>
        <w:proofErr w:type="spellEnd"/>
      </w:hyperlink>
      <w:r w:rsidRPr="00EF186A">
        <w:rPr>
          <w:rFonts w:ascii="Times New Roman" w:eastAsia="Times New Roman" w:hAnsi="Times New Roman" w:cs="Times New Roman"/>
          <w:sz w:val="24"/>
          <w:szCs w:val="24"/>
          <w:lang w:eastAsia="ru-RU"/>
        </w:rPr>
        <w:t>) в день проведения олимпиады в 15.00 в разделе «Методическая копилка/Олимпиадные задания муниципального этапа ВОШ».</w:t>
      </w:r>
    </w:p>
    <w:p w:rsidR="00EF186A" w:rsidRPr="00EF186A" w:rsidRDefault="00EF186A" w:rsidP="00EF186A">
      <w:pPr>
        <w:suppressAutoHyphens w:val="0"/>
        <w:jc w:val="both"/>
        <w:rPr>
          <w:rFonts w:ascii="Times New Roman" w:eastAsia="Times New Roman" w:hAnsi="Times New Roman" w:cs="Times New Roman"/>
          <w:sz w:val="24"/>
          <w:szCs w:val="24"/>
          <w:lang w:eastAsia="ru-RU"/>
        </w:rPr>
      </w:pPr>
      <w:r w:rsidRPr="00EF186A">
        <w:rPr>
          <w:rFonts w:ascii="Times New Roman" w:eastAsia="Times New Roman" w:hAnsi="Times New Roman" w:cs="Times New Roman"/>
          <w:sz w:val="24"/>
          <w:szCs w:val="24"/>
          <w:lang w:eastAsia="ru-RU"/>
        </w:rPr>
        <w:t>Уточните у организаторов, где и когда будут опубликованы результаты проверки олимпиадных работ.</w:t>
      </w:r>
    </w:p>
    <w:p w:rsidR="00EF186A" w:rsidRPr="00EF186A" w:rsidRDefault="00EF186A" w:rsidP="00EF186A">
      <w:pPr>
        <w:suppressAutoHyphens w:val="0"/>
        <w:jc w:val="both"/>
        <w:rPr>
          <w:rFonts w:ascii="Times New Roman" w:eastAsia="Times New Roman" w:hAnsi="Times New Roman" w:cs="Times New Roman"/>
          <w:sz w:val="24"/>
          <w:szCs w:val="24"/>
          <w:lang w:eastAsia="ru-RU"/>
        </w:rPr>
      </w:pPr>
      <w:r w:rsidRPr="00EF186A">
        <w:rPr>
          <w:rFonts w:ascii="Times New Roman" w:eastAsia="Times New Roman" w:hAnsi="Times New Roman" w:cs="Times New Roman"/>
          <w:sz w:val="24"/>
          <w:szCs w:val="24"/>
          <w:lang w:eastAsia="ru-RU"/>
        </w:rPr>
        <w:t>В случае несогласия с выставленными баллами вы можете подать апелляцию, предварительно просмотрев Вашу оцененную работу, обратившись в муниципальный орган управления образованием. Там же Вы можете получить подробную информацию о месте и времени проведения просмотра олимпиадных работ и апелляции.</w:t>
      </w:r>
    </w:p>
    <w:sectPr w:rsidR="00EF186A" w:rsidRPr="00EF186A" w:rsidSect="00EF186A">
      <w:footerReference w:type="default" r:id="rId11"/>
      <w:type w:val="nextColumn"/>
      <w:pgSz w:w="11906" w:h="16838"/>
      <w:pgMar w:top="1134" w:right="707" w:bottom="284" w:left="1134" w:header="708" w:footer="708"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066" w:rsidRDefault="00F65066" w:rsidP="00C5780F">
      <w:pPr>
        <w:spacing w:after="0" w:line="240" w:lineRule="auto"/>
      </w:pPr>
      <w:r>
        <w:separator/>
      </w:r>
    </w:p>
  </w:endnote>
  <w:endnote w:type="continuationSeparator" w:id="0">
    <w:p w:rsidR="00F65066" w:rsidRDefault="00F65066" w:rsidP="00C57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Trebuchet MS">
    <w:panose1 w:val="020B0603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9948193"/>
      <w:docPartObj>
        <w:docPartGallery w:val="Page Numbers (Bottom of Page)"/>
        <w:docPartUnique/>
      </w:docPartObj>
    </w:sdtPr>
    <w:sdtEndPr>
      <w:rPr>
        <w:rFonts w:ascii="Times New Roman" w:hAnsi="Times New Roman" w:cs="Times New Roman"/>
        <w:sz w:val="24"/>
        <w:szCs w:val="24"/>
      </w:rPr>
    </w:sdtEndPr>
    <w:sdtContent>
      <w:p w:rsidR="00EF186A" w:rsidRPr="005B4C9D" w:rsidRDefault="00EF186A">
        <w:pPr>
          <w:pStyle w:val="aa"/>
          <w:jc w:val="center"/>
          <w:rPr>
            <w:rFonts w:ascii="Times New Roman" w:hAnsi="Times New Roman" w:cs="Times New Roman"/>
            <w:sz w:val="24"/>
            <w:szCs w:val="24"/>
          </w:rPr>
        </w:pPr>
        <w:r w:rsidRPr="005B4C9D">
          <w:rPr>
            <w:rFonts w:ascii="Times New Roman" w:hAnsi="Times New Roman" w:cs="Times New Roman"/>
            <w:sz w:val="24"/>
            <w:szCs w:val="24"/>
          </w:rPr>
          <w:fldChar w:fldCharType="begin"/>
        </w:r>
        <w:r w:rsidRPr="005B4C9D">
          <w:rPr>
            <w:rFonts w:ascii="Times New Roman" w:hAnsi="Times New Roman" w:cs="Times New Roman"/>
            <w:sz w:val="24"/>
            <w:szCs w:val="24"/>
          </w:rPr>
          <w:instrText>PAGE   \* MERGEFORMAT</w:instrText>
        </w:r>
        <w:r w:rsidRPr="005B4C9D">
          <w:rPr>
            <w:rFonts w:ascii="Times New Roman" w:hAnsi="Times New Roman" w:cs="Times New Roman"/>
            <w:sz w:val="24"/>
            <w:szCs w:val="24"/>
          </w:rPr>
          <w:fldChar w:fldCharType="separate"/>
        </w:r>
        <w:r w:rsidR="005B4C9D">
          <w:rPr>
            <w:rFonts w:ascii="Times New Roman" w:hAnsi="Times New Roman" w:cs="Times New Roman"/>
            <w:noProof/>
            <w:sz w:val="24"/>
            <w:szCs w:val="24"/>
          </w:rPr>
          <w:t>2</w:t>
        </w:r>
        <w:r w:rsidRPr="005B4C9D">
          <w:rPr>
            <w:rFonts w:ascii="Times New Roman" w:hAnsi="Times New Roman" w:cs="Times New Roman"/>
            <w:sz w:val="24"/>
            <w:szCs w:val="24"/>
          </w:rPr>
          <w:fldChar w:fldCharType="end"/>
        </w:r>
      </w:p>
    </w:sdtContent>
  </w:sdt>
  <w:p w:rsidR="00EF186A" w:rsidRDefault="00EF186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066" w:rsidRDefault="00F65066" w:rsidP="00C5780F">
      <w:pPr>
        <w:spacing w:after="0" w:line="240" w:lineRule="auto"/>
      </w:pPr>
      <w:r>
        <w:separator/>
      </w:r>
    </w:p>
  </w:footnote>
  <w:footnote w:type="continuationSeparator" w:id="0">
    <w:p w:rsidR="00F65066" w:rsidRDefault="00F65066" w:rsidP="00C578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rPr>
    </w:lvl>
  </w:abstractNum>
  <w:abstractNum w:abstractNumId="2">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rPr>
    </w:lvl>
  </w:abstractNum>
  <w:abstractNum w:abstractNumId="3">
    <w:nsid w:val="125569D0"/>
    <w:multiLevelType w:val="hybridMultilevel"/>
    <w:tmpl w:val="10725C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26715A"/>
    <w:multiLevelType w:val="hybridMultilevel"/>
    <w:tmpl w:val="A62213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AA709B"/>
    <w:multiLevelType w:val="hybridMultilevel"/>
    <w:tmpl w:val="4C8E40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7FE059E"/>
    <w:multiLevelType w:val="hybridMultilevel"/>
    <w:tmpl w:val="7FCAEB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90031F"/>
    <w:multiLevelType w:val="hybridMultilevel"/>
    <w:tmpl w:val="BCF211E8"/>
    <w:lvl w:ilvl="0" w:tplc="61624842">
      <w:start w:val="1"/>
      <w:numFmt w:val="decimal"/>
      <w:lvlText w:val="%1."/>
      <w:lvlJc w:val="left"/>
      <w:pPr>
        <w:ind w:left="720" w:hanging="360"/>
      </w:pPr>
      <w:rPr>
        <w:rFonts w:eastAsia="Times New Roman" w:cs="Calibri" w:hint="default"/>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177BF3"/>
    <w:multiLevelType w:val="hybridMultilevel"/>
    <w:tmpl w:val="DD22103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32565217"/>
    <w:multiLevelType w:val="hybridMultilevel"/>
    <w:tmpl w:val="71064FE6"/>
    <w:lvl w:ilvl="0" w:tplc="C6CC0B04">
      <w:start w:val="1"/>
      <w:numFmt w:val="bullet"/>
      <w:lvlText w:val=""/>
      <w:lvlJc w:val="left"/>
      <w:pPr>
        <w:ind w:left="720" w:hanging="360"/>
      </w:pPr>
      <w:rPr>
        <w:rFonts w:ascii="Symbol" w:hAnsi="Symbol" w:cs="Symbol" w:hint="default"/>
        <w:sz w:val="18"/>
        <w:szCs w:val="1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3DA644FE"/>
    <w:multiLevelType w:val="multilevel"/>
    <w:tmpl w:val="B69C0C38"/>
    <w:lvl w:ilvl="0">
      <w:start w:val="1"/>
      <w:numFmt w:val="decimal"/>
      <w:lvlText w:val="%1."/>
      <w:lvlJc w:val="left"/>
      <w:pPr>
        <w:ind w:left="720" w:hanging="360"/>
      </w:pPr>
      <w:rPr>
        <w:rFonts w:hint="default"/>
        <w:b w:val="0"/>
        <w:bCs w:val="0"/>
      </w:rPr>
    </w:lvl>
    <w:lvl w:ilvl="1">
      <w:start w:val="1"/>
      <w:numFmt w:val="decimal"/>
      <w:lvlText w:val="%2.1."/>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447B681E"/>
    <w:multiLevelType w:val="hybridMultilevel"/>
    <w:tmpl w:val="4490AA98"/>
    <w:lvl w:ilvl="0" w:tplc="63088E0E">
      <w:start w:val="1"/>
      <w:numFmt w:val="decimal"/>
      <w:lvlText w:val="%1."/>
      <w:lvlJc w:val="left"/>
      <w:pPr>
        <w:ind w:left="720" w:hanging="360"/>
      </w:pPr>
      <w:rPr>
        <w:rFonts w:eastAsia="Times New Roman" w:cs="Calibr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C4A6DB8"/>
    <w:multiLevelType w:val="multilevel"/>
    <w:tmpl w:val="319A41A0"/>
    <w:lvl w:ilvl="0">
      <w:start w:val="1"/>
      <w:numFmt w:val="decimal"/>
      <w:lvlText w:val="%1."/>
      <w:lvlJc w:val="left"/>
      <w:pPr>
        <w:tabs>
          <w:tab w:val="num" w:pos="720"/>
        </w:tabs>
        <w:ind w:left="720" w:hanging="360"/>
      </w:p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nsid w:val="4DC54DE3"/>
    <w:multiLevelType w:val="hybridMultilevel"/>
    <w:tmpl w:val="73586D64"/>
    <w:lvl w:ilvl="0" w:tplc="96107754">
      <w:start w:val="1"/>
      <w:numFmt w:val="decimal"/>
      <w:lvlText w:val="%1."/>
      <w:lvlJc w:val="left"/>
      <w:pPr>
        <w:ind w:left="720" w:hanging="360"/>
      </w:pPr>
      <w:rPr>
        <w:rFonts w:eastAsia="Times New Roman" w:cs="Calibr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FF676B"/>
    <w:multiLevelType w:val="hybridMultilevel"/>
    <w:tmpl w:val="A60A5862"/>
    <w:lvl w:ilvl="0" w:tplc="C6CC0B04">
      <w:start w:val="1"/>
      <w:numFmt w:val="bullet"/>
      <w:lvlText w:val=""/>
      <w:lvlJc w:val="left"/>
      <w:pPr>
        <w:ind w:left="1429" w:hanging="360"/>
      </w:pPr>
      <w:rPr>
        <w:rFonts w:ascii="Symbol" w:hAnsi="Symbol" w:cs="Symbol" w:hint="default"/>
        <w:sz w:val="18"/>
        <w:szCs w:val="18"/>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nsid w:val="537E4A28"/>
    <w:multiLevelType w:val="hybridMultilevel"/>
    <w:tmpl w:val="9C3C0EEC"/>
    <w:lvl w:ilvl="0" w:tplc="F2AE9998">
      <w:start w:val="1"/>
      <w:numFmt w:val="decimal"/>
      <w:lvlText w:val="%1."/>
      <w:lvlJc w:val="left"/>
      <w:pPr>
        <w:ind w:left="86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90E3D9A"/>
    <w:multiLevelType w:val="hybridMultilevel"/>
    <w:tmpl w:val="7B96BCE0"/>
    <w:lvl w:ilvl="0" w:tplc="19AE6A1E">
      <w:start w:val="1"/>
      <w:numFmt w:val="bullet"/>
      <w:lvlText w:val="-"/>
      <w:lvlJc w:val="left"/>
      <w:pPr>
        <w:ind w:left="862" w:hanging="360"/>
      </w:pPr>
      <w:rPr>
        <w:rFonts w:ascii="Times New Roman" w:eastAsia="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7">
    <w:nsid w:val="5A5953BC"/>
    <w:multiLevelType w:val="hybridMultilevel"/>
    <w:tmpl w:val="A88231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4B54538C">
      <w:start w:val="5"/>
      <w:numFmt w:val="decimal"/>
      <w:lvlText w:val="%3."/>
      <w:lvlJc w:val="left"/>
      <w:pPr>
        <w:ind w:left="2160" w:hanging="180"/>
      </w:pPr>
      <w:rPr>
        <w:rFonts w:hint="default"/>
        <w:i w:val="0"/>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267553"/>
    <w:multiLevelType w:val="multilevel"/>
    <w:tmpl w:val="7A406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E4075B2"/>
    <w:multiLevelType w:val="hybridMultilevel"/>
    <w:tmpl w:val="F63AC9E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62F17D03"/>
    <w:multiLevelType w:val="multilevel"/>
    <w:tmpl w:val="3DEC0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35C7FE2"/>
    <w:multiLevelType w:val="hybridMultilevel"/>
    <w:tmpl w:val="55C27F1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4E91212"/>
    <w:multiLevelType w:val="multilevel"/>
    <w:tmpl w:val="C960F062"/>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i w:val="0"/>
      </w:rPr>
    </w:lvl>
    <w:lvl w:ilvl="2">
      <w:start w:val="10"/>
      <w:numFmt w:val="decimal"/>
      <w:lvlText w:val="%3."/>
      <w:lvlJc w:val="left"/>
      <w:pPr>
        <w:ind w:left="2175" w:hanging="375"/>
      </w:pPr>
      <w:rPr>
        <w:rFonts w:hint="default"/>
        <w:i w:val="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50E251D"/>
    <w:multiLevelType w:val="hybridMultilevel"/>
    <w:tmpl w:val="096CCC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8EA3282"/>
    <w:multiLevelType w:val="hybridMultilevel"/>
    <w:tmpl w:val="2EF26176"/>
    <w:lvl w:ilvl="0" w:tplc="DEDE96C4">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5">
    <w:nsid w:val="6CE27258"/>
    <w:multiLevelType w:val="hybridMultilevel"/>
    <w:tmpl w:val="F46A1F1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777B0CEC"/>
    <w:multiLevelType w:val="hybridMultilevel"/>
    <w:tmpl w:val="C7CC4FC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C6D46DB"/>
    <w:multiLevelType w:val="hybridMultilevel"/>
    <w:tmpl w:val="14347E04"/>
    <w:lvl w:ilvl="0" w:tplc="0419000D">
      <w:start w:val="1"/>
      <w:numFmt w:val="bullet"/>
      <w:lvlText w:val=""/>
      <w:lvlJc w:val="left"/>
      <w:pPr>
        <w:ind w:left="1430" w:hanging="360"/>
      </w:pPr>
      <w:rPr>
        <w:rFonts w:ascii="Wingdings" w:hAnsi="Wingdings" w:cs="Wingdings" w:hint="default"/>
      </w:rPr>
    </w:lvl>
    <w:lvl w:ilvl="1" w:tplc="04190003">
      <w:start w:val="1"/>
      <w:numFmt w:val="bullet"/>
      <w:lvlText w:val="o"/>
      <w:lvlJc w:val="left"/>
      <w:pPr>
        <w:ind w:left="2150" w:hanging="360"/>
      </w:pPr>
      <w:rPr>
        <w:rFonts w:ascii="Courier New" w:hAnsi="Courier New" w:cs="Courier New" w:hint="default"/>
      </w:rPr>
    </w:lvl>
    <w:lvl w:ilvl="2" w:tplc="04190005">
      <w:start w:val="1"/>
      <w:numFmt w:val="bullet"/>
      <w:lvlText w:val=""/>
      <w:lvlJc w:val="left"/>
      <w:pPr>
        <w:ind w:left="2870" w:hanging="360"/>
      </w:pPr>
      <w:rPr>
        <w:rFonts w:ascii="Wingdings" w:hAnsi="Wingdings" w:cs="Wingdings" w:hint="default"/>
      </w:rPr>
    </w:lvl>
    <w:lvl w:ilvl="3" w:tplc="04190001">
      <w:start w:val="1"/>
      <w:numFmt w:val="bullet"/>
      <w:lvlText w:val=""/>
      <w:lvlJc w:val="left"/>
      <w:pPr>
        <w:ind w:left="3590" w:hanging="360"/>
      </w:pPr>
      <w:rPr>
        <w:rFonts w:ascii="Symbol" w:hAnsi="Symbol" w:cs="Symbol" w:hint="default"/>
      </w:rPr>
    </w:lvl>
    <w:lvl w:ilvl="4" w:tplc="04190003">
      <w:start w:val="1"/>
      <w:numFmt w:val="bullet"/>
      <w:lvlText w:val="o"/>
      <w:lvlJc w:val="left"/>
      <w:pPr>
        <w:ind w:left="4310" w:hanging="360"/>
      </w:pPr>
      <w:rPr>
        <w:rFonts w:ascii="Courier New" w:hAnsi="Courier New" w:cs="Courier New" w:hint="default"/>
      </w:rPr>
    </w:lvl>
    <w:lvl w:ilvl="5" w:tplc="04190005">
      <w:start w:val="1"/>
      <w:numFmt w:val="bullet"/>
      <w:lvlText w:val=""/>
      <w:lvlJc w:val="left"/>
      <w:pPr>
        <w:ind w:left="5030" w:hanging="360"/>
      </w:pPr>
      <w:rPr>
        <w:rFonts w:ascii="Wingdings" w:hAnsi="Wingdings" w:cs="Wingdings" w:hint="default"/>
      </w:rPr>
    </w:lvl>
    <w:lvl w:ilvl="6" w:tplc="04190001">
      <w:start w:val="1"/>
      <w:numFmt w:val="bullet"/>
      <w:lvlText w:val=""/>
      <w:lvlJc w:val="left"/>
      <w:pPr>
        <w:ind w:left="5750" w:hanging="360"/>
      </w:pPr>
      <w:rPr>
        <w:rFonts w:ascii="Symbol" w:hAnsi="Symbol" w:cs="Symbol" w:hint="default"/>
      </w:rPr>
    </w:lvl>
    <w:lvl w:ilvl="7" w:tplc="04190003">
      <w:start w:val="1"/>
      <w:numFmt w:val="bullet"/>
      <w:lvlText w:val="o"/>
      <w:lvlJc w:val="left"/>
      <w:pPr>
        <w:ind w:left="6470" w:hanging="360"/>
      </w:pPr>
      <w:rPr>
        <w:rFonts w:ascii="Courier New" w:hAnsi="Courier New" w:cs="Courier New" w:hint="default"/>
      </w:rPr>
    </w:lvl>
    <w:lvl w:ilvl="8" w:tplc="04190005">
      <w:start w:val="1"/>
      <w:numFmt w:val="bullet"/>
      <w:lvlText w:val=""/>
      <w:lvlJc w:val="left"/>
      <w:pPr>
        <w:ind w:left="7190" w:hanging="360"/>
      </w:pPr>
      <w:rPr>
        <w:rFonts w:ascii="Wingdings" w:hAnsi="Wingdings" w:cs="Wingdings" w:hint="default"/>
      </w:rPr>
    </w:lvl>
  </w:abstractNum>
  <w:num w:numId="1">
    <w:abstractNumId w:val="0"/>
  </w:num>
  <w:num w:numId="2">
    <w:abstractNumId w:val="12"/>
  </w:num>
  <w:num w:numId="3">
    <w:abstractNumId w:val="10"/>
  </w:num>
  <w:num w:numId="4">
    <w:abstractNumId w:val="8"/>
  </w:num>
  <w:num w:numId="5">
    <w:abstractNumId w:val="25"/>
  </w:num>
  <w:num w:numId="6">
    <w:abstractNumId w:val="27"/>
  </w:num>
  <w:num w:numId="7">
    <w:abstractNumId w:val="19"/>
  </w:num>
  <w:num w:numId="8">
    <w:abstractNumId w:val="9"/>
  </w:num>
  <w:num w:numId="9">
    <w:abstractNumId w:val="14"/>
  </w:num>
  <w:num w:numId="10">
    <w:abstractNumId w:val="21"/>
  </w:num>
  <w:num w:numId="11">
    <w:abstractNumId w:val="5"/>
  </w:num>
  <w:num w:numId="12">
    <w:abstractNumId w:val="23"/>
  </w:num>
  <w:num w:numId="13">
    <w:abstractNumId w:val="24"/>
  </w:num>
  <w:num w:numId="14">
    <w:abstractNumId w:val="16"/>
  </w:num>
  <w:num w:numId="15">
    <w:abstractNumId w:val="22"/>
  </w:num>
  <w:num w:numId="16">
    <w:abstractNumId w:val="18"/>
  </w:num>
  <w:num w:numId="17">
    <w:abstractNumId w:val="20"/>
  </w:num>
  <w:num w:numId="18">
    <w:abstractNumId w:val="7"/>
  </w:num>
  <w:num w:numId="19">
    <w:abstractNumId w:val="3"/>
  </w:num>
  <w:num w:numId="20">
    <w:abstractNumId w:val="17"/>
  </w:num>
  <w:num w:numId="21">
    <w:abstractNumId w:val="15"/>
  </w:num>
  <w:num w:numId="22">
    <w:abstractNumId w:val="26"/>
  </w:num>
  <w:num w:numId="23">
    <w:abstractNumId w:val="6"/>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3"/>
  </w:num>
  <w:num w:numId="27">
    <w:abstractNumId w:val="11"/>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CFC"/>
    <w:rsid w:val="00001C13"/>
    <w:rsid w:val="00001D1D"/>
    <w:rsid w:val="000026FE"/>
    <w:rsid w:val="0000306E"/>
    <w:rsid w:val="00006FCB"/>
    <w:rsid w:val="00014B36"/>
    <w:rsid w:val="00015BC1"/>
    <w:rsid w:val="00017243"/>
    <w:rsid w:val="00023B24"/>
    <w:rsid w:val="00027C1E"/>
    <w:rsid w:val="00032E2B"/>
    <w:rsid w:val="00035D6A"/>
    <w:rsid w:val="00036CDA"/>
    <w:rsid w:val="00037CAC"/>
    <w:rsid w:val="00041ADD"/>
    <w:rsid w:val="00042EA6"/>
    <w:rsid w:val="00043C3A"/>
    <w:rsid w:val="00044E96"/>
    <w:rsid w:val="00045D7E"/>
    <w:rsid w:val="00046B2C"/>
    <w:rsid w:val="000507F2"/>
    <w:rsid w:val="00052DD3"/>
    <w:rsid w:val="00056E53"/>
    <w:rsid w:val="000600A1"/>
    <w:rsid w:val="000617E2"/>
    <w:rsid w:val="0006241E"/>
    <w:rsid w:val="00062E74"/>
    <w:rsid w:val="000705CA"/>
    <w:rsid w:val="0007123E"/>
    <w:rsid w:val="00073FAD"/>
    <w:rsid w:val="000760DC"/>
    <w:rsid w:val="000801A4"/>
    <w:rsid w:val="0008253F"/>
    <w:rsid w:val="00086C5F"/>
    <w:rsid w:val="00086D5D"/>
    <w:rsid w:val="000905E7"/>
    <w:rsid w:val="000934CB"/>
    <w:rsid w:val="00093F32"/>
    <w:rsid w:val="00095F6E"/>
    <w:rsid w:val="00097BAB"/>
    <w:rsid w:val="000A00A9"/>
    <w:rsid w:val="000A25F9"/>
    <w:rsid w:val="000A51CA"/>
    <w:rsid w:val="000A6364"/>
    <w:rsid w:val="000A67A9"/>
    <w:rsid w:val="000B1F28"/>
    <w:rsid w:val="000B20F6"/>
    <w:rsid w:val="000B3206"/>
    <w:rsid w:val="000B35E5"/>
    <w:rsid w:val="000B746D"/>
    <w:rsid w:val="000C1975"/>
    <w:rsid w:val="000C3B68"/>
    <w:rsid w:val="000D097B"/>
    <w:rsid w:val="000D1451"/>
    <w:rsid w:val="000D1482"/>
    <w:rsid w:val="000D14BF"/>
    <w:rsid w:val="000D35D1"/>
    <w:rsid w:val="000D42F3"/>
    <w:rsid w:val="000E0620"/>
    <w:rsid w:val="000E1E56"/>
    <w:rsid w:val="000E2121"/>
    <w:rsid w:val="000F27F9"/>
    <w:rsid w:val="000F2CA8"/>
    <w:rsid w:val="000F4C50"/>
    <w:rsid w:val="000F7511"/>
    <w:rsid w:val="00101E4D"/>
    <w:rsid w:val="00106A26"/>
    <w:rsid w:val="00112A1F"/>
    <w:rsid w:val="00112AF8"/>
    <w:rsid w:val="00112CF4"/>
    <w:rsid w:val="00113EEC"/>
    <w:rsid w:val="0011407D"/>
    <w:rsid w:val="00120441"/>
    <w:rsid w:val="00124118"/>
    <w:rsid w:val="00124828"/>
    <w:rsid w:val="001268E5"/>
    <w:rsid w:val="001304CB"/>
    <w:rsid w:val="001311D0"/>
    <w:rsid w:val="001378E7"/>
    <w:rsid w:val="0013791E"/>
    <w:rsid w:val="0014378C"/>
    <w:rsid w:val="001444B2"/>
    <w:rsid w:val="00146DEF"/>
    <w:rsid w:val="00147EEC"/>
    <w:rsid w:val="00150328"/>
    <w:rsid w:val="00151BDE"/>
    <w:rsid w:val="00165CBB"/>
    <w:rsid w:val="00166918"/>
    <w:rsid w:val="00170784"/>
    <w:rsid w:val="00172205"/>
    <w:rsid w:val="001729C8"/>
    <w:rsid w:val="0017546D"/>
    <w:rsid w:val="00176728"/>
    <w:rsid w:val="00176FD2"/>
    <w:rsid w:val="00180810"/>
    <w:rsid w:val="00180E38"/>
    <w:rsid w:val="00182068"/>
    <w:rsid w:val="00183E62"/>
    <w:rsid w:val="001860B4"/>
    <w:rsid w:val="00186CAB"/>
    <w:rsid w:val="00192E63"/>
    <w:rsid w:val="0019351A"/>
    <w:rsid w:val="001935CA"/>
    <w:rsid w:val="001978AC"/>
    <w:rsid w:val="001A07A3"/>
    <w:rsid w:val="001A0F4E"/>
    <w:rsid w:val="001A18CC"/>
    <w:rsid w:val="001A513C"/>
    <w:rsid w:val="001B08FE"/>
    <w:rsid w:val="001C3737"/>
    <w:rsid w:val="001D0828"/>
    <w:rsid w:val="001D0A03"/>
    <w:rsid w:val="001D2D92"/>
    <w:rsid w:val="001D4EE6"/>
    <w:rsid w:val="001D4FC4"/>
    <w:rsid w:val="001D76A6"/>
    <w:rsid w:val="001D7DB2"/>
    <w:rsid w:val="001E1CEC"/>
    <w:rsid w:val="001E5578"/>
    <w:rsid w:val="001F01C3"/>
    <w:rsid w:val="001F41F4"/>
    <w:rsid w:val="001F5548"/>
    <w:rsid w:val="001F5977"/>
    <w:rsid w:val="001F63AD"/>
    <w:rsid w:val="001F7276"/>
    <w:rsid w:val="001F731C"/>
    <w:rsid w:val="002007C9"/>
    <w:rsid w:val="002019D0"/>
    <w:rsid w:val="00213064"/>
    <w:rsid w:val="0022419A"/>
    <w:rsid w:val="00233372"/>
    <w:rsid w:val="002342A3"/>
    <w:rsid w:val="002344A7"/>
    <w:rsid w:val="00240471"/>
    <w:rsid w:val="00240CA6"/>
    <w:rsid w:val="00241056"/>
    <w:rsid w:val="00242261"/>
    <w:rsid w:val="00247017"/>
    <w:rsid w:val="002513E0"/>
    <w:rsid w:val="00253792"/>
    <w:rsid w:val="00253E4A"/>
    <w:rsid w:val="002605B1"/>
    <w:rsid w:val="002611FE"/>
    <w:rsid w:val="00261DBC"/>
    <w:rsid w:val="002624D5"/>
    <w:rsid w:val="00263E0F"/>
    <w:rsid w:val="00271B63"/>
    <w:rsid w:val="00274997"/>
    <w:rsid w:val="00276C3D"/>
    <w:rsid w:val="0028120C"/>
    <w:rsid w:val="002819E8"/>
    <w:rsid w:val="00284F68"/>
    <w:rsid w:val="002902AE"/>
    <w:rsid w:val="00290FED"/>
    <w:rsid w:val="002A1A51"/>
    <w:rsid w:val="002A4193"/>
    <w:rsid w:val="002A5A75"/>
    <w:rsid w:val="002A7EE5"/>
    <w:rsid w:val="002B045C"/>
    <w:rsid w:val="002B3351"/>
    <w:rsid w:val="002B4937"/>
    <w:rsid w:val="002C0D1D"/>
    <w:rsid w:val="002C15FE"/>
    <w:rsid w:val="002C1B21"/>
    <w:rsid w:val="002C1B9E"/>
    <w:rsid w:val="002C2048"/>
    <w:rsid w:val="002C2BDF"/>
    <w:rsid w:val="002D067E"/>
    <w:rsid w:val="002D4A1A"/>
    <w:rsid w:val="002D7E65"/>
    <w:rsid w:val="002D7F74"/>
    <w:rsid w:val="002E2CE6"/>
    <w:rsid w:val="002E496B"/>
    <w:rsid w:val="002F4503"/>
    <w:rsid w:val="002F6B26"/>
    <w:rsid w:val="002F6D3A"/>
    <w:rsid w:val="002F7793"/>
    <w:rsid w:val="00300AF4"/>
    <w:rsid w:val="00307D8A"/>
    <w:rsid w:val="003133D9"/>
    <w:rsid w:val="00313725"/>
    <w:rsid w:val="00321147"/>
    <w:rsid w:val="00322529"/>
    <w:rsid w:val="00325690"/>
    <w:rsid w:val="00325B26"/>
    <w:rsid w:val="003309D4"/>
    <w:rsid w:val="00334F4B"/>
    <w:rsid w:val="00335559"/>
    <w:rsid w:val="003361A4"/>
    <w:rsid w:val="00336FBF"/>
    <w:rsid w:val="0034130C"/>
    <w:rsid w:val="003428FA"/>
    <w:rsid w:val="00344E80"/>
    <w:rsid w:val="00353598"/>
    <w:rsid w:val="003559C2"/>
    <w:rsid w:val="00357647"/>
    <w:rsid w:val="00360FCC"/>
    <w:rsid w:val="00362D21"/>
    <w:rsid w:val="00364604"/>
    <w:rsid w:val="003679B0"/>
    <w:rsid w:val="00372BE9"/>
    <w:rsid w:val="003760D3"/>
    <w:rsid w:val="00376CC5"/>
    <w:rsid w:val="00377190"/>
    <w:rsid w:val="003839F8"/>
    <w:rsid w:val="00387275"/>
    <w:rsid w:val="00387985"/>
    <w:rsid w:val="0039066C"/>
    <w:rsid w:val="003906AC"/>
    <w:rsid w:val="00390F13"/>
    <w:rsid w:val="00395FC8"/>
    <w:rsid w:val="00397EEB"/>
    <w:rsid w:val="003A004E"/>
    <w:rsid w:val="003A08FA"/>
    <w:rsid w:val="003A340F"/>
    <w:rsid w:val="003A3884"/>
    <w:rsid w:val="003A4F96"/>
    <w:rsid w:val="003A5659"/>
    <w:rsid w:val="003B1852"/>
    <w:rsid w:val="003B1F08"/>
    <w:rsid w:val="003B59BA"/>
    <w:rsid w:val="003B5D12"/>
    <w:rsid w:val="003C1052"/>
    <w:rsid w:val="003C1317"/>
    <w:rsid w:val="003C18B3"/>
    <w:rsid w:val="003C38B8"/>
    <w:rsid w:val="003D478A"/>
    <w:rsid w:val="003D75A6"/>
    <w:rsid w:val="003E0EB4"/>
    <w:rsid w:val="003E1D14"/>
    <w:rsid w:val="003E6B7F"/>
    <w:rsid w:val="003E6C1C"/>
    <w:rsid w:val="003F4EBD"/>
    <w:rsid w:val="00411A8A"/>
    <w:rsid w:val="0041256B"/>
    <w:rsid w:val="0041467A"/>
    <w:rsid w:val="00417C1E"/>
    <w:rsid w:val="00417C3D"/>
    <w:rsid w:val="00417DC6"/>
    <w:rsid w:val="004203C7"/>
    <w:rsid w:val="00420806"/>
    <w:rsid w:val="00421867"/>
    <w:rsid w:val="00421A19"/>
    <w:rsid w:val="00423D68"/>
    <w:rsid w:val="00424222"/>
    <w:rsid w:val="004246FF"/>
    <w:rsid w:val="00424A64"/>
    <w:rsid w:val="004316C8"/>
    <w:rsid w:val="00432CF7"/>
    <w:rsid w:val="00433D02"/>
    <w:rsid w:val="004366B0"/>
    <w:rsid w:val="00437306"/>
    <w:rsid w:val="004413B9"/>
    <w:rsid w:val="00444171"/>
    <w:rsid w:val="00444CDA"/>
    <w:rsid w:val="00445F91"/>
    <w:rsid w:val="00452EBC"/>
    <w:rsid w:val="004548DF"/>
    <w:rsid w:val="0046235D"/>
    <w:rsid w:val="00466261"/>
    <w:rsid w:val="004702FE"/>
    <w:rsid w:val="004709D5"/>
    <w:rsid w:val="00471DA8"/>
    <w:rsid w:val="00476DE9"/>
    <w:rsid w:val="00481935"/>
    <w:rsid w:val="00481E16"/>
    <w:rsid w:val="00483E14"/>
    <w:rsid w:val="00484001"/>
    <w:rsid w:val="00484805"/>
    <w:rsid w:val="0049017A"/>
    <w:rsid w:val="00490B3C"/>
    <w:rsid w:val="004918D2"/>
    <w:rsid w:val="004A4BAD"/>
    <w:rsid w:val="004B24FE"/>
    <w:rsid w:val="004B36F5"/>
    <w:rsid w:val="004B395E"/>
    <w:rsid w:val="004B6638"/>
    <w:rsid w:val="004B675E"/>
    <w:rsid w:val="004C023F"/>
    <w:rsid w:val="004C29D3"/>
    <w:rsid w:val="004C2D0E"/>
    <w:rsid w:val="004C6367"/>
    <w:rsid w:val="004C74F5"/>
    <w:rsid w:val="004D1289"/>
    <w:rsid w:val="004D3BFC"/>
    <w:rsid w:val="004D5300"/>
    <w:rsid w:val="004D7DF7"/>
    <w:rsid w:val="004E1306"/>
    <w:rsid w:val="004E134D"/>
    <w:rsid w:val="004E6B74"/>
    <w:rsid w:val="004F111B"/>
    <w:rsid w:val="004F4070"/>
    <w:rsid w:val="004F44D6"/>
    <w:rsid w:val="004F6EB8"/>
    <w:rsid w:val="004F7734"/>
    <w:rsid w:val="00504586"/>
    <w:rsid w:val="005102C4"/>
    <w:rsid w:val="00510AAE"/>
    <w:rsid w:val="00510E85"/>
    <w:rsid w:val="0051107C"/>
    <w:rsid w:val="005111E9"/>
    <w:rsid w:val="00515270"/>
    <w:rsid w:val="00520F0C"/>
    <w:rsid w:val="005223AD"/>
    <w:rsid w:val="005234DF"/>
    <w:rsid w:val="00523A19"/>
    <w:rsid w:val="00523C61"/>
    <w:rsid w:val="0052645B"/>
    <w:rsid w:val="00527BDD"/>
    <w:rsid w:val="00531D21"/>
    <w:rsid w:val="00532025"/>
    <w:rsid w:val="00532E70"/>
    <w:rsid w:val="00533641"/>
    <w:rsid w:val="00533AB4"/>
    <w:rsid w:val="00533E6D"/>
    <w:rsid w:val="005379A8"/>
    <w:rsid w:val="00540C8B"/>
    <w:rsid w:val="00541F52"/>
    <w:rsid w:val="005449C3"/>
    <w:rsid w:val="005455F2"/>
    <w:rsid w:val="00546A41"/>
    <w:rsid w:val="005476A5"/>
    <w:rsid w:val="00550523"/>
    <w:rsid w:val="00552118"/>
    <w:rsid w:val="00560517"/>
    <w:rsid w:val="00561209"/>
    <w:rsid w:val="00563C8F"/>
    <w:rsid w:val="00570FDC"/>
    <w:rsid w:val="00575C79"/>
    <w:rsid w:val="00577BFD"/>
    <w:rsid w:val="00584B83"/>
    <w:rsid w:val="00587017"/>
    <w:rsid w:val="00587477"/>
    <w:rsid w:val="00590D3F"/>
    <w:rsid w:val="00597B8F"/>
    <w:rsid w:val="005A0140"/>
    <w:rsid w:val="005A0B40"/>
    <w:rsid w:val="005A50F4"/>
    <w:rsid w:val="005B386B"/>
    <w:rsid w:val="005B38DF"/>
    <w:rsid w:val="005B4112"/>
    <w:rsid w:val="005B4C9D"/>
    <w:rsid w:val="005B62C8"/>
    <w:rsid w:val="005B7D49"/>
    <w:rsid w:val="005C188C"/>
    <w:rsid w:val="005C3CD1"/>
    <w:rsid w:val="005C47AE"/>
    <w:rsid w:val="005C7794"/>
    <w:rsid w:val="005D002E"/>
    <w:rsid w:val="005D0082"/>
    <w:rsid w:val="005D01D3"/>
    <w:rsid w:val="005D1030"/>
    <w:rsid w:val="005D75ED"/>
    <w:rsid w:val="005E36D5"/>
    <w:rsid w:val="005E4A9F"/>
    <w:rsid w:val="005E4ADB"/>
    <w:rsid w:val="005E7C24"/>
    <w:rsid w:val="005F10C3"/>
    <w:rsid w:val="005F4C6F"/>
    <w:rsid w:val="005F5419"/>
    <w:rsid w:val="005F7F38"/>
    <w:rsid w:val="006019F1"/>
    <w:rsid w:val="006035B9"/>
    <w:rsid w:val="00604C39"/>
    <w:rsid w:val="0060661C"/>
    <w:rsid w:val="006079C0"/>
    <w:rsid w:val="00612147"/>
    <w:rsid w:val="006139BC"/>
    <w:rsid w:val="00615441"/>
    <w:rsid w:val="00621319"/>
    <w:rsid w:val="00621779"/>
    <w:rsid w:val="006238AF"/>
    <w:rsid w:val="00624D80"/>
    <w:rsid w:val="006303A4"/>
    <w:rsid w:val="00632D32"/>
    <w:rsid w:val="006412F2"/>
    <w:rsid w:val="00641834"/>
    <w:rsid w:val="00647A14"/>
    <w:rsid w:val="006500A5"/>
    <w:rsid w:val="00650B60"/>
    <w:rsid w:val="00651571"/>
    <w:rsid w:val="0065352A"/>
    <w:rsid w:val="006538E1"/>
    <w:rsid w:val="006554B3"/>
    <w:rsid w:val="006559E1"/>
    <w:rsid w:val="0065786A"/>
    <w:rsid w:val="00663E5C"/>
    <w:rsid w:val="0066779D"/>
    <w:rsid w:val="00672D5E"/>
    <w:rsid w:val="00673602"/>
    <w:rsid w:val="00676962"/>
    <w:rsid w:val="006826B6"/>
    <w:rsid w:val="0068638E"/>
    <w:rsid w:val="0068691F"/>
    <w:rsid w:val="00687389"/>
    <w:rsid w:val="00690043"/>
    <w:rsid w:val="006924BA"/>
    <w:rsid w:val="006949C0"/>
    <w:rsid w:val="00695AB1"/>
    <w:rsid w:val="006A3EDC"/>
    <w:rsid w:val="006A59C1"/>
    <w:rsid w:val="006B041A"/>
    <w:rsid w:val="006B093E"/>
    <w:rsid w:val="006B1BA7"/>
    <w:rsid w:val="006C452A"/>
    <w:rsid w:val="006C69D8"/>
    <w:rsid w:val="006D1AE7"/>
    <w:rsid w:val="006E1689"/>
    <w:rsid w:val="006E1A0D"/>
    <w:rsid w:val="006E2222"/>
    <w:rsid w:val="006F0E28"/>
    <w:rsid w:val="006F1086"/>
    <w:rsid w:val="006F6554"/>
    <w:rsid w:val="006F6921"/>
    <w:rsid w:val="00701CA6"/>
    <w:rsid w:val="00707865"/>
    <w:rsid w:val="00715023"/>
    <w:rsid w:val="0071675B"/>
    <w:rsid w:val="007179BB"/>
    <w:rsid w:val="00717CC8"/>
    <w:rsid w:val="0072070C"/>
    <w:rsid w:val="00720C91"/>
    <w:rsid w:val="00724C96"/>
    <w:rsid w:val="00725430"/>
    <w:rsid w:val="007273A6"/>
    <w:rsid w:val="00733D7B"/>
    <w:rsid w:val="0073610B"/>
    <w:rsid w:val="00736745"/>
    <w:rsid w:val="00736A22"/>
    <w:rsid w:val="0074429B"/>
    <w:rsid w:val="007444B1"/>
    <w:rsid w:val="007468DB"/>
    <w:rsid w:val="00747393"/>
    <w:rsid w:val="0075336B"/>
    <w:rsid w:val="00754390"/>
    <w:rsid w:val="007543DE"/>
    <w:rsid w:val="00754500"/>
    <w:rsid w:val="00754EA6"/>
    <w:rsid w:val="00755F2F"/>
    <w:rsid w:val="00763B56"/>
    <w:rsid w:val="00773BC1"/>
    <w:rsid w:val="007776C0"/>
    <w:rsid w:val="00777DA1"/>
    <w:rsid w:val="00783095"/>
    <w:rsid w:val="0078408D"/>
    <w:rsid w:val="00786077"/>
    <w:rsid w:val="007A1082"/>
    <w:rsid w:val="007A4410"/>
    <w:rsid w:val="007A6020"/>
    <w:rsid w:val="007B3E6D"/>
    <w:rsid w:val="007B4717"/>
    <w:rsid w:val="007B5352"/>
    <w:rsid w:val="007C32C8"/>
    <w:rsid w:val="007C498D"/>
    <w:rsid w:val="007C5C64"/>
    <w:rsid w:val="007C6D5B"/>
    <w:rsid w:val="007D07B9"/>
    <w:rsid w:val="007D086D"/>
    <w:rsid w:val="007D3E3A"/>
    <w:rsid w:val="007D5E8D"/>
    <w:rsid w:val="007E016C"/>
    <w:rsid w:val="007E071B"/>
    <w:rsid w:val="007E354F"/>
    <w:rsid w:val="007E52EE"/>
    <w:rsid w:val="007F0081"/>
    <w:rsid w:val="007F2E41"/>
    <w:rsid w:val="007F408C"/>
    <w:rsid w:val="007F6A56"/>
    <w:rsid w:val="00807D24"/>
    <w:rsid w:val="00807EBB"/>
    <w:rsid w:val="00814C8A"/>
    <w:rsid w:val="00814F9B"/>
    <w:rsid w:val="00816BDF"/>
    <w:rsid w:val="00817A3E"/>
    <w:rsid w:val="008221A2"/>
    <w:rsid w:val="00823967"/>
    <w:rsid w:val="008254CC"/>
    <w:rsid w:val="00825E2D"/>
    <w:rsid w:val="00826D65"/>
    <w:rsid w:val="00826E1B"/>
    <w:rsid w:val="00831348"/>
    <w:rsid w:val="00834AA2"/>
    <w:rsid w:val="008378E1"/>
    <w:rsid w:val="00841FFA"/>
    <w:rsid w:val="00845D40"/>
    <w:rsid w:val="00846ABE"/>
    <w:rsid w:val="0085019E"/>
    <w:rsid w:val="00852693"/>
    <w:rsid w:val="00854CEA"/>
    <w:rsid w:val="00855008"/>
    <w:rsid w:val="00861D8A"/>
    <w:rsid w:val="00862D44"/>
    <w:rsid w:val="008638C4"/>
    <w:rsid w:val="00863AA8"/>
    <w:rsid w:val="00863DE0"/>
    <w:rsid w:val="008654D9"/>
    <w:rsid w:val="008656C2"/>
    <w:rsid w:val="00865DC3"/>
    <w:rsid w:val="00866E1E"/>
    <w:rsid w:val="00870E4A"/>
    <w:rsid w:val="00874D72"/>
    <w:rsid w:val="008757B2"/>
    <w:rsid w:val="00876B71"/>
    <w:rsid w:val="008836B5"/>
    <w:rsid w:val="00886C52"/>
    <w:rsid w:val="008924BE"/>
    <w:rsid w:val="008A0794"/>
    <w:rsid w:val="008A4819"/>
    <w:rsid w:val="008A51D0"/>
    <w:rsid w:val="008A5AB3"/>
    <w:rsid w:val="008B0ECD"/>
    <w:rsid w:val="008B19AC"/>
    <w:rsid w:val="008B344B"/>
    <w:rsid w:val="008B7284"/>
    <w:rsid w:val="008C1DC0"/>
    <w:rsid w:val="008C47A7"/>
    <w:rsid w:val="008D304A"/>
    <w:rsid w:val="008D3840"/>
    <w:rsid w:val="008D3D71"/>
    <w:rsid w:val="008D577D"/>
    <w:rsid w:val="008D6E2A"/>
    <w:rsid w:val="008E1BC3"/>
    <w:rsid w:val="008E2ABB"/>
    <w:rsid w:val="008E7EB2"/>
    <w:rsid w:val="008F3130"/>
    <w:rsid w:val="008F4727"/>
    <w:rsid w:val="00903C86"/>
    <w:rsid w:val="00907383"/>
    <w:rsid w:val="00912370"/>
    <w:rsid w:val="00913E35"/>
    <w:rsid w:val="009171C5"/>
    <w:rsid w:val="009176E5"/>
    <w:rsid w:val="00924886"/>
    <w:rsid w:val="0092672B"/>
    <w:rsid w:val="00930141"/>
    <w:rsid w:val="00933B96"/>
    <w:rsid w:val="00934443"/>
    <w:rsid w:val="009366A6"/>
    <w:rsid w:val="009369D6"/>
    <w:rsid w:val="00945A3E"/>
    <w:rsid w:val="00947020"/>
    <w:rsid w:val="009530FD"/>
    <w:rsid w:val="00955E2F"/>
    <w:rsid w:val="009606C8"/>
    <w:rsid w:val="00964E8B"/>
    <w:rsid w:val="009676EF"/>
    <w:rsid w:val="00967EF3"/>
    <w:rsid w:val="00970655"/>
    <w:rsid w:val="009720C2"/>
    <w:rsid w:val="00972B62"/>
    <w:rsid w:val="00972F87"/>
    <w:rsid w:val="00982F05"/>
    <w:rsid w:val="0098471B"/>
    <w:rsid w:val="0098683E"/>
    <w:rsid w:val="00986FD6"/>
    <w:rsid w:val="00987B3C"/>
    <w:rsid w:val="00991E6B"/>
    <w:rsid w:val="00993DE9"/>
    <w:rsid w:val="0099466B"/>
    <w:rsid w:val="0099483A"/>
    <w:rsid w:val="00994B67"/>
    <w:rsid w:val="009953FF"/>
    <w:rsid w:val="009A1273"/>
    <w:rsid w:val="009A5487"/>
    <w:rsid w:val="009A5ED6"/>
    <w:rsid w:val="009B0DD0"/>
    <w:rsid w:val="009B3B95"/>
    <w:rsid w:val="009B5669"/>
    <w:rsid w:val="009C0462"/>
    <w:rsid w:val="009C3E95"/>
    <w:rsid w:val="009C465F"/>
    <w:rsid w:val="009C4861"/>
    <w:rsid w:val="009C5A59"/>
    <w:rsid w:val="009D1B66"/>
    <w:rsid w:val="009D2370"/>
    <w:rsid w:val="009D40E0"/>
    <w:rsid w:val="009D603E"/>
    <w:rsid w:val="009D6180"/>
    <w:rsid w:val="009E43E4"/>
    <w:rsid w:val="009E6B7D"/>
    <w:rsid w:val="009E7339"/>
    <w:rsid w:val="009E795B"/>
    <w:rsid w:val="009F289E"/>
    <w:rsid w:val="009F4E72"/>
    <w:rsid w:val="009F5039"/>
    <w:rsid w:val="009F72C1"/>
    <w:rsid w:val="00A05A6E"/>
    <w:rsid w:val="00A06B14"/>
    <w:rsid w:val="00A1226C"/>
    <w:rsid w:val="00A1668A"/>
    <w:rsid w:val="00A169EB"/>
    <w:rsid w:val="00A23938"/>
    <w:rsid w:val="00A24555"/>
    <w:rsid w:val="00A2466E"/>
    <w:rsid w:val="00A27AB0"/>
    <w:rsid w:val="00A35D4A"/>
    <w:rsid w:val="00A37CEA"/>
    <w:rsid w:val="00A45832"/>
    <w:rsid w:val="00A47AF8"/>
    <w:rsid w:val="00A500F6"/>
    <w:rsid w:val="00A53708"/>
    <w:rsid w:val="00A55810"/>
    <w:rsid w:val="00A57BE1"/>
    <w:rsid w:val="00A61090"/>
    <w:rsid w:val="00A6280B"/>
    <w:rsid w:val="00A63163"/>
    <w:rsid w:val="00A6615F"/>
    <w:rsid w:val="00A67B04"/>
    <w:rsid w:val="00A67FA0"/>
    <w:rsid w:val="00A70B8C"/>
    <w:rsid w:val="00A70D8B"/>
    <w:rsid w:val="00A70EF8"/>
    <w:rsid w:val="00A7581D"/>
    <w:rsid w:val="00A75AC3"/>
    <w:rsid w:val="00A845B8"/>
    <w:rsid w:val="00A859E0"/>
    <w:rsid w:val="00A9196A"/>
    <w:rsid w:val="00A976BC"/>
    <w:rsid w:val="00AA018E"/>
    <w:rsid w:val="00AA02E2"/>
    <w:rsid w:val="00AA2A95"/>
    <w:rsid w:val="00AA5D54"/>
    <w:rsid w:val="00AA6D4C"/>
    <w:rsid w:val="00AB235F"/>
    <w:rsid w:val="00AB6D10"/>
    <w:rsid w:val="00AC071B"/>
    <w:rsid w:val="00AC2462"/>
    <w:rsid w:val="00AC357B"/>
    <w:rsid w:val="00AC3755"/>
    <w:rsid w:val="00AC4775"/>
    <w:rsid w:val="00AC4FB8"/>
    <w:rsid w:val="00AC515A"/>
    <w:rsid w:val="00AC7B18"/>
    <w:rsid w:val="00AD0A45"/>
    <w:rsid w:val="00AD0D63"/>
    <w:rsid w:val="00AD57C3"/>
    <w:rsid w:val="00AD7A2F"/>
    <w:rsid w:val="00AE321D"/>
    <w:rsid w:val="00AE343C"/>
    <w:rsid w:val="00AE548B"/>
    <w:rsid w:val="00AE573E"/>
    <w:rsid w:val="00AE6C0B"/>
    <w:rsid w:val="00AF1C1A"/>
    <w:rsid w:val="00AF2806"/>
    <w:rsid w:val="00B000C0"/>
    <w:rsid w:val="00B05407"/>
    <w:rsid w:val="00B066A6"/>
    <w:rsid w:val="00B113AA"/>
    <w:rsid w:val="00B15B9C"/>
    <w:rsid w:val="00B2185D"/>
    <w:rsid w:val="00B21E27"/>
    <w:rsid w:val="00B21E31"/>
    <w:rsid w:val="00B22B5F"/>
    <w:rsid w:val="00B22C1D"/>
    <w:rsid w:val="00B2482A"/>
    <w:rsid w:val="00B266DA"/>
    <w:rsid w:val="00B27B9E"/>
    <w:rsid w:val="00B364CA"/>
    <w:rsid w:val="00B45965"/>
    <w:rsid w:val="00B468F3"/>
    <w:rsid w:val="00B46B8C"/>
    <w:rsid w:val="00B47540"/>
    <w:rsid w:val="00B477A0"/>
    <w:rsid w:val="00B52FC6"/>
    <w:rsid w:val="00B55306"/>
    <w:rsid w:val="00B56BA8"/>
    <w:rsid w:val="00B571F9"/>
    <w:rsid w:val="00B62647"/>
    <w:rsid w:val="00B6373D"/>
    <w:rsid w:val="00B652B6"/>
    <w:rsid w:val="00B7213F"/>
    <w:rsid w:val="00B83677"/>
    <w:rsid w:val="00B93EB6"/>
    <w:rsid w:val="00BA04B8"/>
    <w:rsid w:val="00BA24E5"/>
    <w:rsid w:val="00BA2CD6"/>
    <w:rsid w:val="00BA492F"/>
    <w:rsid w:val="00BA566E"/>
    <w:rsid w:val="00BB113C"/>
    <w:rsid w:val="00BB1CF2"/>
    <w:rsid w:val="00BB1CF5"/>
    <w:rsid w:val="00BB3075"/>
    <w:rsid w:val="00BB5198"/>
    <w:rsid w:val="00BB7E69"/>
    <w:rsid w:val="00BC1AF5"/>
    <w:rsid w:val="00BC387C"/>
    <w:rsid w:val="00BC48B3"/>
    <w:rsid w:val="00BC4D51"/>
    <w:rsid w:val="00BD2880"/>
    <w:rsid w:val="00BD5555"/>
    <w:rsid w:val="00BD7D1E"/>
    <w:rsid w:val="00BE106F"/>
    <w:rsid w:val="00BE16AC"/>
    <w:rsid w:val="00BE1809"/>
    <w:rsid w:val="00BE2901"/>
    <w:rsid w:val="00BF20CE"/>
    <w:rsid w:val="00BF5CBC"/>
    <w:rsid w:val="00BF6857"/>
    <w:rsid w:val="00BF7697"/>
    <w:rsid w:val="00C02151"/>
    <w:rsid w:val="00C02E20"/>
    <w:rsid w:val="00C062EF"/>
    <w:rsid w:val="00C06673"/>
    <w:rsid w:val="00C07289"/>
    <w:rsid w:val="00C13D05"/>
    <w:rsid w:val="00C15AEB"/>
    <w:rsid w:val="00C16D42"/>
    <w:rsid w:val="00C20D54"/>
    <w:rsid w:val="00C24A68"/>
    <w:rsid w:val="00C26957"/>
    <w:rsid w:val="00C32577"/>
    <w:rsid w:val="00C35F32"/>
    <w:rsid w:val="00C40483"/>
    <w:rsid w:val="00C4129E"/>
    <w:rsid w:val="00C41B0F"/>
    <w:rsid w:val="00C44971"/>
    <w:rsid w:val="00C45205"/>
    <w:rsid w:val="00C47451"/>
    <w:rsid w:val="00C542C9"/>
    <w:rsid w:val="00C5659F"/>
    <w:rsid w:val="00C56984"/>
    <w:rsid w:val="00C5780F"/>
    <w:rsid w:val="00C61382"/>
    <w:rsid w:val="00C64347"/>
    <w:rsid w:val="00C6486A"/>
    <w:rsid w:val="00C6523A"/>
    <w:rsid w:val="00C65717"/>
    <w:rsid w:val="00C667D6"/>
    <w:rsid w:val="00C66C19"/>
    <w:rsid w:val="00C7341A"/>
    <w:rsid w:val="00C746D1"/>
    <w:rsid w:val="00C77465"/>
    <w:rsid w:val="00C81D88"/>
    <w:rsid w:val="00C820E6"/>
    <w:rsid w:val="00C839E3"/>
    <w:rsid w:val="00C86471"/>
    <w:rsid w:val="00C86DE6"/>
    <w:rsid w:val="00C87783"/>
    <w:rsid w:val="00C87893"/>
    <w:rsid w:val="00C9029C"/>
    <w:rsid w:val="00C91452"/>
    <w:rsid w:val="00C92FA8"/>
    <w:rsid w:val="00C950F2"/>
    <w:rsid w:val="00C9517B"/>
    <w:rsid w:val="00C95566"/>
    <w:rsid w:val="00C96A09"/>
    <w:rsid w:val="00CA0A33"/>
    <w:rsid w:val="00CA4FB5"/>
    <w:rsid w:val="00CA6150"/>
    <w:rsid w:val="00CA61A2"/>
    <w:rsid w:val="00CC1333"/>
    <w:rsid w:val="00CC39CA"/>
    <w:rsid w:val="00CC55E5"/>
    <w:rsid w:val="00CC5B36"/>
    <w:rsid w:val="00CC5C23"/>
    <w:rsid w:val="00CC7DEE"/>
    <w:rsid w:val="00CD07F7"/>
    <w:rsid w:val="00CD089F"/>
    <w:rsid w:val="00CD4BFE"/>
    <w:rsid w:val="00CD6073"/>
    <w:rsid w:val="00CD7823"/>
    <w:rsid w:val="00CE1907"/>
    <w:rsid w:val="00CE4FAF"/>
    <w:rsid w:val="00CE5E70"/>
    <w:rsid w:val="00CE7869"/>
    <w:rsid w:val="00CF3879"/>
    <w:rsid w:val="00CF6960"/>
    <w:rsid w:val="00D04CFC"/>
    <w:rsid w:val="00D06B39"/>
    <w:rsid w:val="00D07EA8"/>
    <w:rsid w:val="00D10F6B"/>
    <w:rsid w:val="00D14780"/>
    <w:rsid w:val="00D16EB3"/>
    <w:rsid w:val="00D211D7"/>
    <w:rsid w:val="00D25551"/>
    <w:rsid w:val="00D327AB"/>
    <w:rsid w:val="00D3399D"/>
    <w:rsid w:val="00D40076"/>
    <w:rsid w:val="00D40633"/>
    <w:rsid w:val="00D41291"/>
    <w:rsid w:val="00D43273"/>
    <w:rsid w:val="00D44450"/>
    <w:rsid w:val="00D44C84"/>
    <w:rsid w:val="00D45880"/>
    <w:rsid w:val="00D45C9E"/>
    <w:rsid w:val="00D470C0"/>
    <w:rsid w:val="00D51A8B"/>
    <w:rsid w:val="00D57D97"/>
    <w:rsid w:val="00D6455C"/>
    <w:rsid w:val="00D6617C"/>
    <w:rsid w:val="00D7191C"/>
    <w:rsid w:val="00D7373D"/>
    <w:rsid w:val="00D73C47"/>
    <w:rsid w:val="00D74B9B"/>
    <w:rsid w:val="00D7504F"/>
    <w:rsid w:val="00D763A3"/>
    <w:rsid w:val="00D77118"/>
    <w:rsid w:val="00D77697"/>
    <w:rsid w:val="00D80A4E"/>
    <w:rsid w:val="00D82DB4"/>
    <w:rsid w:val="00D92B5B"/>
    <w:rsid w:val="00D9467C"/>
    <w:rsid w:val="00D96F87"/>
    <w:rsid w:val="00D979C5"/>
    <w:rsid w:val="00DA02B6"/>
    <w:rsid w:val="00DA1519"/>
    <w:rsid w:val="00DA2BA7"/>
    <w:rsid w:val="00DA3A93"/>
    <w:rsid w:val="00DA3C08"/>
    <w:rsid w:val="00DB4276"/>
    <w:rsid w:val="00DB4804"/>
    <w:rsid w:val="00DC15A6"/>
    <w:rsid w:val="00DC2F5A"/>
    <w:rsid w:val="00DC496E"/>
    <w:rsid w:val="00DC7264"/>
    <w:rsid w:val="00DC7ADE"/>
    <w:rsid w:val="00DC7BCC"/>
    <w:rsid w:val="00DD2D6C"/>
    <w:rsid w:val="00DD70BA"/>
    <w:rsid w:val="00DE03BB"/>
    <w:rsid w:val="00DE28EC"/>
    <w:rsid w:val="00DE3A0E"/>
    <w:rsid w:val="00DE7FC7"/>
    <w:rsid w:val="00DF2B77"/>
    <w:rsid w:val="00DF6F82"/>
    <w:rsid w:val="00E00172"/>
    <w:rsid w:val="00E006D3"/>
    <w:rsid w:val="00E02A45"/>
    <w:rsid w:val="00E1420A"/>
    <w:rsid w:val="00E15CE8"/>
    <w:rsid w:val="00E21DAB"/>
    <w:rsid w:val="00E26CE7"/>
    <w:rsid w:val="00E27ADF"/>
    <w:rsid w:val="00E31392"/>
    <w:rsid w:val="00E33066"/>
    <w:rsid w:val="00E4256E"/>
    <w:rsid w:val="00E43A58"/>
    <w:rsid w:val="00E44346"/>
    <w:rsid w:val="00E44CAB"/>
    <w:rsid w:val="00E4604B"/>
    <w:rsid w:val="00E4655A"/>
    <w:rsid w:val="00E4689F"/>
    <w:rsid w:val="00E500F3"/>
    <w:rsid w:val="00E508AF"/>
    <w:rsid w:val="00E50A55"/>
    <w:rsid w:val="00E51AC8"/>
    <w:rsid w:val="00E51B82"/>
    <w:rsid w:val="00E54079"/>
    <w:rsid w:val="00E55A50"/>
    <w:rsid w:val="00E65E52"/>
    <w:rsid w:val="00E679F5"/>
    <w:rsid w:val="00E67B0B"/>
    <w:rsid w:val="00E67BA6"/>
    <w:rsid w:val="00E7156D"/>
    <w:rsid w:val="00E71D30"/>
    <w:rsid w:val="00E75746"/>
    <w:rsid w:val="00E757A1"/>
    <w:rsid w:val="00E762DE"/>
    <w:rsid w:val="00E776FF"/>
    <w:rsid w:val="00E80739"/>
    <w:rsid w:val="00E83DD7"/>
    <w:rsid w:val="00E87F06"/>
    <w:rsid w:val="00EA0ECF"/>
    <w:rsid w:val="00EA35E9"/>
    <w:rsid w:val="00EA3684"/>
    <w:rsid w:val="00EA3D85"/>
    <w:rsid w:val="00EA6947"/>
    <w:rsid w:val="00EB117B"/>
    <w:rsid w:val="00EB2504"/>
    <w:rsid w:val="00EB25BB"/>
    <w:rsid w:val="00EB25DE"/>
    <w:rsid w:val="00EB42D1"/>
    <w:rsid w:val="00EB43EC"/>
    <w:rsid w:val="00EB4A98"/>
    <w:rsid w:val="00EB5254"/>
    <w:rsid w:val="00EC19C9"/>
    <w:rsid w:val="00EC240E"/>
    <w:rsid w:val="00EC5E2D"/>
    <w:rsid w:val="00EC6541"/>
    <w:rsid w:val="00EC7CB0"/>
    <w:rsid w:val="00ED0E62"/>
    <w:rsid w:val="00EE0206"/>
    <w:rsid w:val="00EE0D3C"/>
    <w:rsid w:val="00EE50F2"/>
    <w:rsid w:val="00EF08DC"/>
    <w:rsid w:val="00EF186A"/>
    <w:rsid w:val="00EF6A5D"/>
    <w:rsid w:val="00EF6F3B"/>
    <w:rsid w:val="00F053D6"/>
    <w:rsid w:val="00F10EAA"/>
    <w:rsid w:val="00F10EB9"/>
    <w:rsid w:val="00F1641C"/>
    <w:rsid w:val="00F16954"/>
    <w:rsid w:val="00F214FD"/>
    <w:rsid w:val="00F21F5F"/>
    <w:rsid w:val="00F221D1"/>
    <w:rsid w:val="00F23058"/>
    <w:rsid w:val="00F26AED"/>
    <w:rsid w:val="00F27E0F"/>
    <w:rsid w:val="00F30796"/>
    <w:rsid w:val="00F32146"/>
    <w:rsid w:val="00F36C57"/>
    <w:rsid w:val="00F3725C"/>
    <w:rsid w:val="00F41A7E"/>
    <w:rsid w:val="00F431E2"/>
    <w:rsid w:val="00F436D6"/>
    <w:rsid w:val="00F45192"/>
    <w:rsid w:val="00F47415"/>
    <w:rsid w:val="00F5042B"/>
    <w:rsid w:val="00F52B2D"/>
    <w:rsid w:val="00F530CF"/>
    <w:rsid w:val="00F53B82"/>
    <w:rsid w:val="00F60245"/>
    <w:rsid w:val="00F60812"/>
    <w:rsid w:val="00F64DD0"/>
    <w:rsid w:val="00F65066"/>
    <w:rsid w:val="00F6589A"/>
    <w:rsid w:val="00F71312"/>
    <w:rsid w:val="00F71D69"/>
    <w:rsid w:val="00F73537"/>
    <w:rsid w:val="00F74D6E"/>
    <w:rsid w:val="00F75625"/>
    <w:rsid w:val="00F771A7"/>
    <w:rsid w:val="00F80643"/>
    <w:rsid w:val="00F8274A"/>
    <w:rsid w:val="00F87449"/>
    <w:rsid w:val="00F93EEC"/>
    <w:rsid w:val="00F94D33"/>
    <w:rsid w:val="00F96439"/>
    <w:rsid w:val="00F96733"/>
    <w:rsid w:val="00F96D78"/>
    <w:rsid w:val="00FA1789"/>
    <w:rsid w:val="00FA1F1D"/>
    <w:rsid w:val="00FA31A5"/>
    <w:rsid w:val="00FA70AE"/>
    <w:rsid w:val="00FB2CA3"/>
    <w:rsid w:val="00FB3978"/>
    <w:rsid w:val="00FB741D"/>
    <w:rsid w:val="00FB77DD"/>
    <w:rsid w:val="00FB78D1"/>
    <w:rsid w:val="00FC04EA"/>
    <w:rsid w:val="00FC330E"/>
    <w:rsid w:val="00FC4865"/>
    <w:rsid w:val="00FC4F41"/>
    <w:rsid w:val="00FC53EE"/>
    <w:rsid w:val="00FC7A38"/>
    <w:rsid w:val="00FD6B72"/>
    <w:rsid w:val="00FD7E06"/>
    <w:rsid w:val="00FE10D8"/>
    <w:rsid w:val="00FE1582"/>
    <w:rsid w:val="00FE34E4"/>
    <w:rsid w:val="00FE4DE4"/>
    <w:rsid w:val="00FF0CF7"/>
    <w:rsid w:val="00FF35D1"/>
    <w:rsid w:val="00FF7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9"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locked="1" w:semiHidden="0" w:unhideWhenUsed="0"/>
    <w:lsdException w:name="caption" w:locked="1" w:uiPriority="0" w:qFormat="1"/>
    <w:lsdException w:name="footnote reference" w:locked="1" w:semiHidden="0" w:unhideWhenUsed="0"/>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locked="1" w:semiHidden="0" w:uiPriority="0" w:unhideWhenUsed="0"/>
    <w:lsdException w:name="Body Text Indent 3"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91452"/>
    <w:pPr>
      <w:suppressAutoHyphens/>
      <w:spacing w:after="200" w:line="276" w:lineRule="auto"/>
    </w:pPr>
    <w:rPr>
      <w:rFonts w:cs="Calibri"/>
      <w:lang w:eastAsia="ar-SA"/>
    </w:rPr>
  </w:style>
  <w:style w:type="paragraph" w:styleId="1">
    <w:name w:val="heading 1"/>
    <w:basedOn w:val="a"/>
    <w:next w:val="a"/>
    <w:link w:val="10"/>
    <w:uiPriority w:val="9"/>
    <w:qFormat/>
    <w:rsid w:val="00C5780F"/>
    <w:pPr>
      <w:keepNext/>
      <w:keepLines/>
      <w:numPr>
        <w:numId w:val="1"/>
      </w:numPr>
      <w:spacing w:before="480" w:after="0"/>
      <w:outlineLvl w:val="0"/>
    </w:pPr>
    <w:rPr>
      <w:rFonts w:ascii="Cambria" w:eastAsia="Times New Roman" w:hAnsi="Cambria" w:cs="Cambria"/>
      <w:b/>
      <w:bCs/>
      <w:color w:val="365F91"/>
      <w:sz w:val="28"/>
      <w:szCs w:val="28"/>
    </w:rPr>
  </w:style>
  <w:style w:type="paragraph" w:styleId="2">
    <w:name w:val="heading 2"/>
    <w:basedOn w:val="a"/>
    <w:next w:val="a"/>
    <w:link w:val="20"/>
    <w:qFormat/>
    <w:rsid w:val="00C5780F"/>
    <w:pPr>
      <w:keepNext/>
      <w:keepLines/>
      <w:numPr>
        <w:ilvl w:val="1"/>
        <w:numId w:val="1"/>
      </w:numPr>
      <w:spacing w:before="200" w:after="0"/>
      <w:outlineLvl w:val="1"/>
    </w:pPr>
    <w:rPr>
      <w:rFonts w:ascii="Cambria" w:eastAsia="Times New Roman" w:hAnsi="Cambria" w:cs="Cambria"/>
      <w:b/>
      <w:bCs/>
      <w:color w:val="4F81BD"/>
      <w:sz w:val="26"/>
      <w:szCs w:val="26"/>
    </w:rPr>
  </w:style>
  <w:style w:type="paragraph" w:styleId="3">
    <w:name w:val="heading 3"/>
    <w:basedOn w:val="a"/>
    <w:next w:val="a"/>
    <w:link w:val="30"/>
    <w:uiPriority w:val="9"/>
    <w:qFormat/>
    <w:rsid w:val="00172205"/>
    <w:pPr>
      <w:keepNext/>
      <w:keepLines/>
      <w:spacing w:before="200" w:after="0"/>
      <w:outlineLvl w:val="2"/>
    </w:pPr>
    <w:rPr>
      <w:rFonts w:ascii="Cambria" w:eastAsia="Times New Roman" w:hAnsi="Cambria" w:cs="Cambria"/>
      <w:b/>
      <w:bCs/>
      <w:color w:val="4F81BD"/>
    </w:rPr>
  </w:style>
  <w:style w:type="paragraph" w:styleId="5">
    <w:name w:val="heading 5"/>
    <w:basedOn w:val="a"/>
    <w:next w:val="a"/>
    <w:link w:val="50"/>
    <w:semiHidden/>
    <w:unhideWhenUsed/>
    <w:qFormat/>
    <w:locked/>
    <w:rsid w:val="00C6486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semiHidden/>
    <w:unhideWhenUsed/>
    <w:qFormat/>
    <w:locked/>
    <w:rsid w:val="00C6486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locked/>
    <w:rsid w:val="00C6486A"/>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C5780F"/>
    <w:rPr>
      <w:rFonts w:ascii="Cambria" w:eastAsia="Times New Roman" w:hAnsi="Cambria" w:cs="Cambria"/>
      <w:b/>
      <w:bCs/>
      <w:color w:val="365F91"/>
      <w:sz w:val="28"/>
      <w:szCs w:val="28"/>
      <w:lang w:eastAsia="ar-SA"/>
    </w:rPr>
  </w:style>
  <w:style w:type="character" w:customStyle="1" w:styleId="20">
    <w:name w:val="Заголовок 2 Знак"/>
    <w:basedOn w:val="a0"/>
    <w:link w:val="2"/>
    <w:locked/>
    <w:rsid w:val="00C5780F"/>
    <w:rPr>
      <w:rFonts w:ascii="Cambria" w:eastAsia="Times New Roman" w:hAnsi="Cambria" w:cs="Cambria"/>
      <w:b/>
      <w:bCs/>
      <w:color w:val="4F81BD"/>
      <w:sz w:val="26"/>
      <w:szCs w:val="26"/>
      <w:lang w:eastAsia="ar-SA"/>
    </w:rPr>
  </w:style>
  <w:style w:type="character" w:customStyle="1" w:styleId="30">
    <w:name w:val="Заголовок 3 Знак"/>
    <w:basedOn w:val="a0"/>
    <w:link w:val="3"/>
    <w:uiPriority w:val="9"/>
    <w:semiHidden/>
    <w:locked/>
    <w:rsid w:val="00172205"/>
    <w:rPr>
      <w:rFonts w:ascii="Cambria" w:hAnsi="Cambria" w:cs="Cambria"/>
      <w:b/>
      <w:bCs/>
      <w:color w:val="4F81BD"/>
      <w:lang w:eastAsia="ar-SA" w:bidi="ar-SA"/>
    </w:rPr>
  </w:style>
  <w:style w:type="character" w:styleId="a3">
    <w:name w:val="Strong"/>
    <w:basedOn w:val="a0"/>
    <w:uiPriority w:val="22"/>
    <w:qFormat/>
    <w:rsid w:val="00D04CFC"/>
    <w:rPr>
      <w:b/>
      <w:bCs/>
    </w:rPr>
  </w:style>
  <w:style w:type="character" w:customStyle="1" w:styleId="a4">
    <w:name w:val="Символ сноски"/>
    <w:basedOn w:val="a0"/>
    <w:uiPriority w:val="99"/>
    <w:rsid w:val="00C5780F"/>
    <w:rPr>
      <w:vertAlign w:val="superscript"/>
    </w:rPr>
  </w:style>
  <w:style w:type="paragraph" w:styleId="a5">
    <w:name w:val="footnote text"/>
    <w:basedOn w:val="a"/>
    <w:link w:val="a6"/>
    <w:uiPriority w:val="99"/>
    <w:semiHidden/>
    <w:rsid w:val="00C5780F"/>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uiPriority w:val="99"/>
    <w:locked/>
    <w:rsid w:val="00C5780F"/>
    <w:rPr>
      <w:rFonts w:ascii="Times New Roman" w:hAnsi="Times New Roman" w:cs="Times New Roman"/>
      <w:sz w:val="20"/>
      <w:szCs w:val="20"/>
      <w:lang w:eastAsia="ar-SA" w:bidi="ar-SA"/>
    </w:rPr>
  </w:style>
  <w:style w:type="paragraph" w:styleId="a7">
    <w:name w:val="TOC Heading"/>
    <w:basedOn w:val="1"/>
    <w:next w:val="a"/>
    <w:uiPriority w:val="39"/>
    <w:qFormat/>
    <w:rsid w:val="00C5780F"/>
    <w:pPr>
      <w:numPr>
        <w:numId w:val="0"/>
      </w:numPr>
    </w:pPr>
  </w:style>
  <w:style w:type="paragraph" w:styleId="11">
    <w:name w:val="toc 1"/>
    <w:basedOn w:val="a"/>
    <w:next w:val="a"/>
    <w:autoRedefine/>
    <w:uiPriority w:val="39"/>
    <w:rsid w:val="00C5780F"/>
  </w:style>
  <w:style w:type="paragraph" w:styleId="21">
    <w:name w:val="toc 2"/>
    <w:basedOn w:val="a"/>
    <w:next w:val="a"/>
    <w:autoRedefine/>
    <w:uiPriority w:val="39"/>
    <w:rsid w:val="00C5780F"/>
    <w:pPr>
      <w:ind w:left="220"/>
    </w:pPr>
  </w:style>
  <w:style w:type="paragraph" w:styleId="a8">
    <w:name w:val="header"/>
    <w:basedOn w:val="a"/>
    <w:link w:val="a9"/>
    <w:uiPriority w:val="99"/>
    <w:rsid w:val="00F73537"/>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F73537"/>
    <w:rPr>
      <w:rFonts w:ascii="Calibri" w:hAnsi="Calibri" w:cs="Calibri"/>
      <w:lang w:eastAsia="ar-SA" w:bidi="ar-SA"/>
    </w:rPr>
  </w:style>
  <w:style w:type="paragraph" w:styleId="aa">
    <w:name w:val="footer"/>
    <w:basedOn w:val="a"/>
    <w:link w:val="ab"/>
    <w:uiPriority w:val="99"/>
    <w:rsid w:val="00F73537"/>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F73537"/>
    <w:rPr>
      <w:rFonts w:ascii="Calibri" w:hAnsi="Calibri" w:cs="Calibri"/>
      <w:lang w:eastAsia="ar-SA" w:bidi="ar-SA"/>
    </w:rPr>
  </w:style>
  <w:style w:type="character" w:styleId="ac">
    <w:name w:val="footnote reference"/>
    <w:basedOn w:val="a0"/>
    <w:uiPriority w:val="99"/>
    <w:semiHidden/>
    <w:rsid w:val="006924BA"/>
    <w:rPr>
      <w:vertAlign w:val="superscript"/>
    </w:rPr>
  </w:style>
  <w:style w:type="paragraph" w:styleId="ad">
    <w:name w:val="List Paragraph"/>
    <w:basedOn w:val="a"/>
    <w:uiPriority w:val="99"/>
    <w:qFormat/>
    <w:rsid w:val="00552118"/>
    <w:pPr>
      <w:ind w:left="720"/>
    </w:pPr>
  </w:style>
  <w:style w:type="character" w:customStyle="1" w:styleId="22">
    <w:name w:val="Основной текст 2 Знак"/>
    <w:basedOn w:val="a0"/>
    <w:link w:val="23"/>
    <w:locked/>
    <w:rsid w:val="00DE28EC"/>
    <w:rPr>
      <w:sz w:val="24"/>
      <w:szCs w:val="24"/>
      <w:lang w:eastAsia="ru-RU"/>
    </w:rPr>
  </w:style>
  <w:style w:type="paragraph" w:styleId="23">
    <w:name w:val="Body Text 2"/>
    <w:basedOn w:val="a"/>
    <w:link w:val="22"/>
    <w:rsid w:val="00DE28EC"/>
    <w:pPr>
      <w:suppressAutoHyphens w:val="0"/>
      <w:spacing w:after="120" w:line="480" w:lineRule="auto"/>
    </w:pPr>
    <w:rPr>
      <w:sz w:val="24"/>
      <w:szCs w:val="24"/>
      <w:lang w:eastAsia="ru-RU"/>
    </w:rPr>
  </w:style>
  <w:style w:type="character" w:customStyle="1" w:styleId="BodyText2Char1">
    <w:name w:val="Body Text 2 Char1"/>
    <w:basedOn w:val="a0"/>
    <w:uiPriority w:val="99"/>
    <w:semiHidden/>
    <w:locked/>
    <w:rPr>
      <w:lang w:eastAsia="ar-SA" w:bidi="ar-SA"/>
    </w:rPr>
  </w:style>
  <w:style w:type="character" w:customStyle="1" w:styleId="210">
    <w:name w:val="Основной текст 2 Знак1"/>
    <w:basedOn w:val="a0"/>
    <w:uiPriority w:val="99"/>
    <w:semiHidden/>
    <w:rsid w:val="00DE28EC"/>
    <w:rPr>
      <w:rFonts w:ascii="Calibri" w:hAnsi="Calibri" w:cs="Calibri"/>
      <w:lang w:eastAsia="ar-SA" w:bidi="ar-SA"/>
    </w:rPr>
  </w:style>
  <w:style w:type="character" w:customStyle="1" w:styleId="31">
    <w:name w:val="Основной текст с отступом 3 Знак"/>
    <w:basedOn w:val="a0"/>
    <w:link w:val="32"/>
    <w:uiPriority w:val="99"/>
    <w:locked/>
    <w:rsid w:val="00DE28EC"/>
    <w:rPr>
      <w:sz w:val="16"/>
      <w:szCs w:val="16"/>
      <w:lang w:eastAsia="ru-RU"/>
    </w:rPr>
  </w:style>
  <w:style w:type="paragraph" w:styleId="32">
    <w:name w:val="Body Text Indent 3"/>
    <w:basedOn w:val="a"/>
    <w:link w:val="31"/>
    <w:uiPriority w:val="99"/>
    <w:rsid w:val="00DE28EC"/>
    <w:pPr>
      <w:suppressAutoHyphens w:val="0"/>
      <w:spacing w:after="120" w:line="240" w:lineRule="auto"/>
      <w:ind w:left="283"/>
    </w:pPr>
    <w:rPr>
      <w:sz w:val="16"/>
      <w:szCs w:val="16"/>
      <w:lang w:eastAsia="ru-RU"/>
    </w:rPr>
  </w:style>
  <w:style w:type="character" w:customStyle="1" w:styleId="BodyTextIndent3Char1">
    <w:name w:val="Body Text Indent 3 Char1"/>
    <w:basedOn w:val="a0"/>
    <w:uiPriority w:val="99"/>
    <w:semiHidden/>
    <w:locked/>
    <w:rPr>
      <w:sz w:val="16"/>
      <w:szCs w:val="16"/>
      <w:lang w:eastAsia="ar-SA" w:bidi="ar-SA"/>
    </w:rPr>
  </w:style>
  <w:style w:type="character" w:customStyle="1" w:styleId="310">
    <w:name w:val="Основной текст с отступом 3 Знак1"/>
    <w:basedOn w:val="a0"/>
    <w:uiPriority w:val="99"/>
    <w:semiHidden/>
    <w:rsid w:val="00DE28EC"/>
    <w:rPr>
      <w:rFonts w:ascii="Calibri" w:hAnsi="Calibri" w:cs="Calibri"/>
      <w:sz w:val="16"/>
      <w:szCs w:val="16"/>
      <w:lang w:eastAsia="ar-SA" w:bidi="ar-SA"/>
    </w:rPr>
  </w:style>
  <w:style w:type="paragraph" w:styleId="ae">
    <w:name w:val="Body Text"/>
    <w:basedOn w:val="a"/>
    <w:link w:val="af"/>
    <w:rsid w:val="004F6EB8"/>
    <w:pPr>
      <w:spacing w:after="120"/>
    </w:pPr>
  </w:style>
  <w:style w:type="character" w:customStyle="1" w:styleId="af">
    <w:name w:val="Основной текст Знак"/>
    <w:basedOn w:val="a0"/>
    <w:link w:val="ae"/>
    <w:locked/>
    <w:rsid w:val="004F6EB8"/>
    <w:rPr>
      <w:rFonts w:ascii="Calibri" w:hAnsi="Calibri" w:cs="Calibri"/>
      <w:lang w:eastAsia="ar-SA" w:bidi="ar-SA"/>
    </w:rPr>
  </w:style>
  <w:style w:type="paragraph" w:styleId="af0">
    <w:name w:val="Body Text Indent"/>
    <w:basedOn w:val="a"/>
    <w:link w:val="af1"/>
    <w:rsid w:val="000D1482"/>
    <w:pPr>
      <w:spacing w:after="120"/>
      <w:ind w:left="283"/>
    </w:pPr>
  </w:style>
  <w:style w:type="character" w:customStyle="1" w:styleId="af1">
    <w:name w:val="Основной текст с отступом Знак"/>
    <w:basedOn w:val="a0"/>
    <w:link w:val="af0"/>
    <w:locked/>
    <w:rsid w:val="000D1482"/>
    <w:rPr>
      <w:rFonts w:ascii="Calibri" w:hAnsi="Calibri" w:cs="Calibri"/>
      <w:lang w:eastAsia="ar-SA" w:bidi="ar-SA"/>
    </w:rPr>
  </w:style>
  <w:style w:type="table" w:styleId="af2">
    <w:name w:val="Table Grid"/>
    <w:basedOn w:val="a1"/>
    <w:uiPriority w:val="99"/>
    <w:rsid w:val="0041467A"/>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rmal (Web)"/>
    <w:basedOn w:val="a"/>
    <w:uiPriority w:val="99"/>
    <w:rsid w:val="00BA24E5"/>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af4">
    <w:name w:val="Знак Знак"/>
    <w:basedOn w:val="a0"/>
    <w:uiPriority w:val="99"/>
    <w:rsid w:val="00C32577"/>
    <w:rPr>
      <w:sz w:val="24"/>
      <w:szCs w:val="24"/>
    </w:rPr>
  </w:style>
  <w:style w:type="numbering" w:customStyle="1" w:styleId="12">
    <w:name w:val="Нет списка1"/>
    <w:next w:val="a2"/>
    <w:uiPriority w:val="99"/>
    <w:semiHidden/>
    <w:unhideWhenUsed/>
    <w:rsid w:val="008B0ECD"/>
  </w:style>
  <w:style w:type="character" w:styleId="af5">
    <w:name w:val="page number"/>
    <w:basedOn w:val="a0"/>
    <w:rsid w:val="008B0ECD"/>
  </w:style>
  <w:style w:type="table" w:customStyle="1" w:styleId="13">
    <w:name w:val="Сетка таблицы1"/>
    <w:basedOn w:val="a1"/>
    <w:next w:val="af2"/>
    <w:uiPriority w:val="59"/>
    <w:rsid w:val="008B0ECD"/>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0">
    <w:name w:val="Заголовок 5 Знак"/>
    <w:basedOn w:val="a0"/>
    <w:link w:val="5"/>
    <w:semiHidden/>
    <w:rsid w:val="00C6486A"/>
    <w:rPr>
      <w:rFonts w:asciiTheme="majorHAnsi" w:eastAsiaTheme="majorEastAsia" w:hAnsiTheme="majorHAnsi" w:cstheme="majorBidi"/>
      <w:color w:val="243F60" w:themeColor="accent1" w:themeShade="7F"/>
      <w:lang w:eastAsia="ar-SA"/>
    </w:rPr>
  </w:style>
  <w:style w:type="character" w:customStyle="1" w:styleId="60">
    <w:name w:val="Заголовок 6 Знак"/>
    <w:basedOn w:val="a0"/>
    <w:link w:val="6"/>
    <w:semiHidden/>
    <w:rsid w:val="00C6486A"/>
    <w:rPr>
      <w:rFonts w:asciiTheme="majorHAnsi" w:eastAsiaTheme="majorEastAsia" w:hAnsiTheme="majorHAnsi" w:cstheme="majorBidi"/>
      <w:i/>
      <w:iCs/>
      <w:color w:val="243F60" w:themeColor="accent1" w:themeShade="7F"/>
      <w:lang w:eastAsia="ar-SA"/>
    </w:rPr>
  </w:style>
  <w:style w:type="character" w:customStyle="1" w:styleId="70">
    <w:name w:val="Заголовок 7 Знак"/>
    <w:basedOn w:val="a0"/>
    <w:link w:val="7"/>
    <w:semiHidden/>
    <w:rsid w:val="00C6486A"/>
    <w:rPr>
      <w:rFonts w:asciiTheme="majorHAnsi" w:eastAsiaTheme="majorEastAsia" w:hAnsiTheme="majorHAnsi" w:cstheme="majorBidi"/>
      <w:i/>
      <w:iCs/>
      <w:color w:val="404040" w:themeColor="text1" w:themeTint="BF"/>
      <w:lang w:eastAsia="ar-SA"/>
    </w:rPr>
  </w:style>
  <w:style w:type="character" w:styleId="af6">
    <w:name w:val="Hyperlink"/>
    <w:basedOn w:val="a0"/>
    <w:uiPriority w:val="99"/>
    <w:unhideWhenUsed/>
    <w:rsid w:val="006412F2"/>
    <w:rPr>
      <w:color w:val="0000FF"/>
      <w:u w:val="single"/>
    </w:rPr>
  </w:style>
  <w:style w:type="table" w:customStyle="1" w:styleId="24">
    <w:name w:val="Сетка таблицы2"/>
    <w:basedOn w:val="a1"/>
    <w:next w:val="af2"/>
    <w:uiPriority w:val="59"/>
    <w:rsid w:val="00D73C47"/>
    <w:rPr>
      <w:rFonts w:eastAsia="MS Minch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alloon Text"/>
    <w:basedOn w:val="a"/>
    <w:link w:val="af8"/>
    <w:uiPriority w:val="99"/>
    <w:semiHidden/>
    <w:unhideWhenUsed/>
    <w:rsid w:val="007C6D5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7C6D5B"/>
    <w:rPr>
      <w:rFonts w:ascii="Tahoma" w:hAnsi="Tahoma" w:cs="Tahoma"/>
      <w:sz w:val="16"/>
      <w:szCs w:val="16"/>
      <w:lang w:eastAsia="ar-SA"/>
    </w:rPr>
  </w:style>
  <w:style w:type="table" w:customStyle="1" w:styleId="33">
    <w:name w:val="Сетка таблицы3"/>
    <w:basedOn w:val="a1"/>
    <w:next w:val="af2"/>
    <w:uiPriority w:val="59"/>
    <w:rsid w:val="00F16954"/>
    <w:rPr>
      <w:rFonts w:eastAsia="MS Minch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4">
    <w:name w:val="toc 3"/>
    <w:basedOn w:val="a"/>
    <w:next w:val="a"/>
    <w:autoRedefine/>
    <w:uiPriority w:val="39"/>
    <w:locked/>
    <w:rsid w:val="00276C3D"/>
    <w:pPr>
      <w:spacing w:after="100"/>
      <w:ind w:left="440"/>
    </w:pPr>
  </w:style>
  <w:style w:type="paragraph" w:styleId="4">
    <w:name w:val="toc 4"/>
    <w:basedOn w:val="a"/>
    <w:next w:val="a"/>
    <w:autoRedefine/>
    <w:uiPriority w:val="39"/>
    <w:unhideWhenUsed/>
    <w:locked/>
    <w:rsid w:val="00276C3D"/>
    <w:pPr>
      <w:suppressAutoHyphens w:val="0"/>
      <w:spacing w:after="100"/>
      <w:ind w:left="660"/>
    </w:pPr>
    <w:rPr>
      <w:rFonts w:asciiTheme="minorHAnsi" w:eastAsiaTheme="minorEastAsia" w:hAnsiTheme="minorHAnsi" w:cstheme="minorBidi"/>
      <w:lang w:eastAsia="ru-RU"/>
    </w:rPr>
  </w:style>
  <w:style w:type="paragraph" w:styleId="51">
    <w:name w:val="toc 5"/>
    <w:basedOn w:val="a"/>
    <w:next w:val="a"/>
    <w:autoRedefine/>
    <w:uiPriority w:val="39"/>
    <w:unhideWhenUsed/>
    <w:locked/>
    <w:rsid w:val="00276C3D"/>
    <w:pPr>
      <w:suppressAutoHyphens w:val="0"/>
      <w:spacing w:after="100"/>
      <w:ind w:left="880"/>
    </w:pPr>
    <w:rPr>
      <w:rFonts w:asciiTheme="minorHAnsi" w:eastAsiaTheme="minorEastAsia" w:hAnsiTheme="minorHAnsi" w:cstheme="minorBidi"/>
      <w:lang w:eastAsia="ru-RU"/>
    </w:rPr>
  </w:style>
  <w:style w:type="paragraph" w:styleId="61">
    <w:name w:val="toc 6"/>
    <w:basedOn w:val="a"/>
    <w:next w:val="a"/>
    <w:autoRedefine/>
    <w:uiPriority w:val="39"/>
    <w:unhideWhenUsed/>
    <w:locked/>
    <w:rsid w:val="00276C3D"/>
    <w:pPr>
      <w:suppressAutoHyphens w:val="0"/>
      <w:spacing w:after="100"/>
      <w:ind w:left="1100"/>
    </w:pPr>
    <w:rPr>
      <w:rFonts w:asciiTheme="minorHAnsi" w:eastAsiaTheme="minorEastAsia" w:hAnsiTheme="minorHAnsi" w:cstheme="minorBidi"/>
      <w:lang w:eastAsia="ru-RU"/>
    </w:rPr>
  </w:style>
  <w:style w:type="paragraph" w:styleId="71">
    <w:name w:val="toc 7"/>
    <w:basedOn w:val="a"/>
    <w:next w:val="a"/>
    <w:autoRedefine/>
    <w:uiPriority w:val="39"/>
    <w:unhideWhenUsed/>
    <w:locked/>
    <w:rsid w:val="00276C3D"/>
    <w:pPr>
      <w:suppressAutoHyphens w:val="0"/>
      <w:spacing w:after="100"/>
      <w:ind w:left="1320"/>
    </w:pPr>
    <w:rPr>
      <w:rFonts w:asciiTheme="minorHAnsi" w:eastAsiaTheme="minorEastAsia" w:hAnsiTheme="minorHAnsi" w:cstheme="minorBidi"/>
      <w:lang w:eastAsia="ru-RU"/>
    </w:rPr>
  </w:style>
  <w:style w:type="paragraph" w:styleId="8">
    <w:name w:val="toc 8"/>
    <w:basedOn w:val="a"/>
    <w:next w:val="a"/>
    <w:autoRedefine/>
    <w:uiPriority w:val="39"/>
    <w:unhideWhenUsed/>
    <w:locked/>
    <w:rsid w:val="00276C3D"/>
    <w:pPr>
      <w:suppressAutoHyphens w:val="0"/>
      <w:spacing w:after="100"/>
      <w:ind w:left="1540"/>
    </w:pPr>
    <w:rPr>
      <w:rFonts w:asciiTheme="minorHAnsi" w:eastAsiaTheme="minorEastAsia" w:hAnsiTheme="minorHAnsi" w:cstheme="minorBidi"/>
      <w:lang w:eastAsia="ru-RU"/>
    </w:rPr>
  </w:style>
  <w:style w:type="paragraph" w:styleId="9">
    <w:name w:val="toc 9"/>
    <w:basedOn w:val="a"/>
    <w:next w:val="a"/>
    <w:autoRedefine/>
    <w:uiPriority w:val="39"/>
    <w:unhideWhenUsed/>
    <w:locked/>
    <w:rsid w:val="00276C3D"/>
    <w:pPr>
      <w:suppressAutoHyphens w:val="0"/>
      <w:spacing w:after="100"/>
      <w:ind w:left="1760"/>
    </w:pPr>
    <w:rPr>
      <w:rFonts w:asciiTheme="minorHAnsi" w:eastAsiaTheme="minorEastAsia" w:hAnsiTheme="minorHAnsi" w:cstheme="minorBidi"/>
      <w:lang w:eastAsia="ru-RU"/>
    </w:rPr>
  </w:style>
  <w:style w:type="table" w:customStyle="1" w:styleId="40">
    <w:name w:val="Сетка таблицы4"/>
    <w:basedOn w:val="a1"/>
    <w:next w:val="af2"/>
    <w:uiPriority w:val="59"/>
    <w:rsid w:val="00632D32"/>
    <w:rPr>
      <w:rFonts w:eastAsia="MS Mincho"/>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
    <w:basedOn w:val="a1"/>
    <w:next w:val="af2"/>
    <w:uiPriority w:val="59"/>
    <w:rsid w:val="00C4129E"/>
    <w:rPr>
      <w:rFonts w:eastAsia="MS Mincho"/>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
    <w:name w:val="Сетка таблицы6"/>
    <w:basedOn w:val="a1"/>
    <w:next w:val="af2"/>
    <w:uiPriority w:val="59"/>
    <w:rsid w:val="00006FCB"/>
    <w:rPr>
      <w:rFonts w:eastAsia="MS Mincho"/>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
    <w:basedOn w:val="a1"/>
    <w:next w:val="af2"/>
    <w:uiPriority w:val="59"/>
    <w:rsid w:val="00DA02B6"/>
    <w:rPr>
      <w:rFonts w:eastAsia="MS Mincho"/>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0">
    <w:name w:val="Сетка таблицы8"/>
    <w:basedOn w:val="a1"/>
    <w:next w:val="af2"/>
    <w:uiPriority w:val="59"/>
    <w:rsid w:val="004C023F"/>
    <w:rPr>
      <w:rFonts w:eastAsia="MS Mincho"/>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0">
    <w:name w:val="Сетка таблицы9"/>
    <w:basedOn w:val="a1"/>
    <w:next w:val="af2"/>
    <w:uiPriority w:val="59"/>
    <w:rsid w:val="004C023F"/>
    <w:rPr>
      <w:rFonts w:eastAsia="MS Mincho"/>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
    <w:name w:val="Нет списка2"/>
    <w:next w:val="a2"/>
    <w:uiPriority w:val="99"/>
    <w:semiHidden/>
    <w:unhideWhenUsed/>
    <w:rsid w:val="005B4112"/>
  </w:style>
  <w:style w:type="table" w:customStyle="1" w:styleId="211">
    <w:name w:val="Сетка таблицы21"/>
    <w:basedOn w:val="a1"/>
    <w:next w:val="af2"/>
    <w:uiPriority w:val="59"/>
    <w:rsid w:val="005B4112"/>
    <w:rPr>
      <w:rFonts w:eastAsia="MS Minch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
    <w:name w:val="Сетка таблицы31"/>
    <w:basedOn w:val="a1"/>
    <w:next w:val="af2"/>
    <w:uiPriority w:val="59"/>
    <w:rsid w:val="005B4112"/>
    <w:rPr>
      <w:rFonts w:eastAsia="MS Minch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
    <w:name w:val="Сетка таблицы41"/>
    <w:basedOn w:val="a1"/>
    <w:next w:val="af2"/>
    <w:uiPriority w:val="59"/>
    <w:rsid w:val="005B4112"/>
    <w:rPr>
      <w:rFonts w:eastAsia="MS Mincho"/>
      <w:sz w:val="20"/>
      <w:szCs w:val="20"/>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f2"/>
    <w:uiPriority w:val="39"/>
    <w:rsid w:val="005B411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semiHidden/>
    <w:unhideWhenUsed/>
    <w:rsid w:val="008C1DC0"/>
    <w:pPr>
      <w:spacing w:after="0" w:line="240" w:lineRule="auto"/>
    </w:pPr>
    <w:rPr>
      <w:sz w:val="20"/>
      <w:szCs w:val="20"/>
    </w:rPr>
  </w:style>
  <w:style w:type="character" w:customStyle="1" w:styleId="afa">
    <w:name w:val="Текст концевой сноски Знак"/>
    <w:basedOn w:val="a0"/>
    <w:link w:val="af9"/>
    <w:uiPriority w:val="99"/>
    <w:semiHidden/>
    <w:rsid w:val="008C1DC0"/>
    <w:rPr>
      <w:rFonts w:cs="Calibri"/>
      <w:sz w:val="20"/>
      <w:szCs w:val="20"/>
      <w:lang w:eastAsia="ar-SA"/>
    </w:rPr>
  </w:style>
  <w:style w:type="character" w:styleId="afb">
    <w:name w:val="endnote reference"/>
    <w:basedOn w:val="a0"/>
    <w:uiPriority w:val="99"/>
    <w:semiHidden/>
    <w:unhideWhenUsed/>
    <w:rsid w:val="008C1DC0"/>
    <w:rPr>
      <w:vertAlign w:val="superscript"/>
    </w:rPr>
  </w:style>
  <w:style w:type="paragraph" w:customStyle="1" w:styleId="Style1">
    <w:name w:val="Style1"/>
    <w:basedOn w:val="a"/>
    <w:uiPriority w:val="99"/>
    <w:rsid w:val="00E500F3"/>
    <w:pPr>
      <w:widowControl w:val="0"/>
      <w:suppressAutoHyphens w:val="0"/>
      <w:autoSpaceDE w:val="0"/>
      <w:autoSpaceDN w:val="0"/>
      <w:adjustRightInd w:val="0"/>
      <w:spacing w:after="0" w:line="269" w:lineRule="exact"/>
      <w:ind w:hanging="336"/>
    </w:pPr>
    <w:rPr>
      <w:rFonts w:ascii="Microsoft Sans Serif" w:eastAsiaTheme="minorEastAsia" w:hAnsi="Microsoft Sans Serif" w:cs="Microsoft Sans Serif"/>
      <w:sz w:val="24"/>
      <w:szCs w:val="24"/>
      <w:lang w:eastAsia="ru-RU"/>
    </w:rPr>
  </w:style>
  <w:style w:type="paragraph" w:customStyle="1" w:styleId="Style2">
    <w:name w:val="Style2"/>
    <w:basedOn w:val="a"/>
    <w:uiPriority w:val="99"/>
    <w:rsid w:val="00E500F3"/>
    <w:pPr>
      <w:widowControl w:val="0"/>
      <w:suppressAutoHyphens w:val="0"/>
      <w:autoSpaceDE w:val="0"/>
      <w:autoSpaceDN w:val="0"/>
      <w:adjustRightInd w:val="0"/>
      <w:spacing w:after="0" w:line="240" w:lineRule="auto"/>
    </w:pPr>
    <w:rPr>
      <w:rFonts w:ascii="Microsoft Sans Serif" w:eastAsiaTheme="minorEastAsia" w:hAnsi="Microsoft Sans Serif" w:cs="Microsoft Sans Serif"/>
      <w:sz w:val="24"/>
      <w:szCs w:val="24"/>
      <w:lang w:eastAsia="ru-RU"/>
    </w:rPr>
  </w:style>
  <w:style w:type="character" w:customStyle="1" w:styleId="FontStyle11">
    <w:name w:val="Font Style11"/>
    <w:basedOn w:val="a0"/>
    <w:uiPriority w:val="99"/>
    <w:rsid w:val="00E500F3"/>
    <w:rPr>
      <w:rFonts w:ascii="Microsoft Sans Serif" w:hAnsi="Microsoft Sans Serif" w:cs="Microsoft Sans Serif" w:hint="default"/>
      <w:sz w:val="22"/>
      <w:szCs w:val="22"/>
    </w:rPr>
  </w:style>
  <w:style w:type="character" w:styleId="afc">
    <w:name w:val="Emphasis"/>
    <w:basedOn w:val="a0"/>
    <w:uiPriority w:val="20"/>
    <w:qFormat/>
    <w:locked/>
    <w:rsid w:val="00C92FA8"/>
    <w:rPr>
      <w:i/>
      <w:iCs/>
    </w:rPr>
  </w:style>
  <w:style w:type="character" w:customStyle="1" w:styleId="FontStyle16">
    <w:name w:val="Font Style16"/>
    <w:basedOn w:val="a0"/>
    <w:uiPriority w:val="99"/>
    <w:rsid w:val="00B7213F"/>
    <w:rPr>
      <w:rFonts w:ascii="Trebuchet MS" w:hAnsi="Trebuchet MS" w:cs="Trebuchet MS" w:hint="default"/>
      <w:b/>
      <w:bCs/>
      <w:sz w:val="20"/>
      <w:szCs w:val="20"/>
    </w:rPr>
  </w:style>
  <w:style w:type="character" w:customStyle="1" w:styleId="FontStyle17">
    <w:name w:val="Font Style17"/>
    <w:basedOn w:val="a0"/>
    <w:uiPriority w:val="99"/>
    <w:rsid w:val="00B7213F"/>
    <w:rPr>
      <w:rFonts w:ascii="Tahoma" w:hAnsi="Tahoma" w:cs="Tahoma" w:hint="default"/>
      <w:sz w:val="20"/>
      <w:szCs w:val="20"/>
    </w:rPr>
  </w:style>
  <w:style w:type="character" w:customStyle="1" w:styleId="FontStyle18">
    <w:name w:val="Font Style18"/>
    <w:basedOn w:val="a0"/>
    <w:uiPriority w:val="99"/>
    <w:rsid w:val="00B7213F"/>
    <w:rPr>
      <w:rFonts w:ascii="Bookman Old Style" w:hAnsi="Bookman Old Style" w:cs="Bookman Old Style" w:hint="default"/>
      <w:b/>
      <w:bCs/>
      <w:sz w:val="22"/>
      <w:szCs w:val="22"/>
    </w:rPr>
  </w:style>
  <w:style w:type="paragraph" w:customStyle="1" w:styleId="Style5">
    <w:name w:val="Style5"/>
    <w:basedOn w:val="a"/>
    <w:uiPriority w:val="99"/>
    <w:rsid w:val="00B7213F"/>
    <w:pPr>
      <w:widowControl w:val="0"/>
      <w:suppressAutoHyphens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
    <w:name w:val="Style3"/>
    <w:basedOn w:val="a"/>
    <w:uiPriority w:val="99"/>
    <w:rsid w:val="00B7213F"/>
    <w:pPr>
      <w:widowControl w:val="0"/>
      <w:suppressAutoHyphens w:val="0"/>
      <w:autoSpaceDE w:val="0"/>
      <w:autoSpaceDN w:val="0"/>
      <w:adjustRightInd w:val="0"/>
      <w:spacing w:after="0" w:line="280" w:lineRule="exact"/>
      <w:ind w:hanging="269"/>
    </w:pPr>
    <w:rPr>
      <w:rFonts w:ascii="Tahoma" w:eastAsiaTheme="minorEastAsia" w:hAnsi="Tahoma" w:cs="Tahoma"/>
      <w:sz w:val="24"/>
      <w:szCs w:val="24"/>
      <w:lang w:eastAsia="ru-RU"/>
    </w:rPr>
  </w:style>
  <w:style w:type="paragraph" w:customStyle="1" w:styleId="Style8">
    <w:name w:val="Style8"/>
    <w:basedOn w:val="a"/>
    <w:uiPriority w:val="99"/>
    <w:rsid w:val="00B7213F"/>
    <w:pPr>
      <w:widowControl w:val="0"/>
      <w:suppressAutoHyphens w:val="0"/>
      <w:autoSpaceDE w:val="0"/>
      <w:autoSpaceDN w:val="0"/>
      <w:adjustRightInd w:val="0"/>
      <w:spacing w:after="0" w:line="281" w:lineRule="exact"/>
    </w:pPr>
    <w:rPr>
      <w:rFonts w:ascii="Tahoma" w:eastAsiaTheme="minorEastAsia" w:hAnsi="Tahoma" w:cs="Tahoma"/>
      <w:sz w:val="24"/>
      <w:szCs w:val="24"/>
      <w:lang w:eastAsia="ru-RU"/>
    </w:rPr>
  </w:style>
  <w:style w:type="paragraph" w:customStyle="1" w:styleId="Style10">
    <w:name w:val="Style10"/>
    <w:basedOn w:val="a"/>
    <w:uiPriority w:val="99"/>
    <w:rsid w:val="00B7213F"/>
    <w:pPr>
      <w:widowControl w:val="0"/>
      <w:suppressAutoHyphens w:val="0"/>
      <w:autoSpaceDE w:val="0"/>
      <w:autoSpaceDN w:val="0"/>
      <w:adjustRightInd w:val="0"/>
      <w:spacing w:after="0" w:line="480" w:lineRule="exact"/>
      <w:jc w:val="both"/>
    </w:pPr>
    <w:rPr>
      <w:rFonts w:ascii="Tahoma" w:eastAsiaTheme="minorEastAsia" w:hAnsi="Tahoma" w:cs="Tahoma"/>
      <w:sz w:val="24"/>
      <w:szCs w:val="24"/>
      <w:lang w:eastAsia="ru-RU"/>
    </w:rPr>
  </w:style>
  <w:style w:type="paragraph" w:customStyle="1" w:styleId="Style11">
    <w:name w:val="Style11"/>
    <w:basedOn w:val="a"/>
    <w:uiPriority w:val="99"/>
    <w:rsid w:val="00B7213F"/>
    <w:pPr>
      <w:widowControl w:val="0"/>
      <w:suppressAutoHyphens w:val="0"/>
      <w:autoSpaceDE w:val="0"/>
      <w:autoSpaceDN w:val="0"/>
      <w:adjustRightInd w:val="0"/>
      <w:spacing w:after="0" w:line="539" w:lineRule="exact"/>
    </w:pPr>
    <w:rPr>
      <w:rFonts w:ascii="Tahoma" w:eastAsiaTheme="minorEastAsia" w:hAnsi="Tahoma" w:cs="Tahoma"/>
      <w:sz w:val="24"/>
      <w:szCs w:val="24"/>
      <w:lang w:eastAsia="ru-RU"/>
    </w:rPr>
  </w:style>
  <w:style w:type="character" w:customStyle="1" w:styleId="FontStyle20">
    <w:name w:val="Font Style20"/>
    <w:basedOn w:val="a0"/>
    <w:uiPriority w:val="99"/>
    <w:rsid w:val="00B7213F"/>
    <w:rPr>
      <w:rFonts w:ascii="Times New Roman" w:hAnsi="Times New Roman" w:cs="Times New Roman" w:hint="default"/>
      <w:b/>
      <w:bCs/>
      <w:sz w:val="40"/>
      <w:szCs w:val="40"/>
    </w:rPr>
  </w:style>
  <w:style w:type="character" w:customStyle="1" w:styleId="FontStyle21">
    <w:name w:val="Font Style21"/>
    <w:basedOn w:val="a0"/>
    <w:uiPriority w:val="99"/>
    <w:rsid w:val="00B7213F"/>
    <w:rPr>
      <w:rFonts w:ascii="Times New Roman" w:hAnsi="Times New Roman" w:cs="Times New Roman" w:hint="default"/>
      <w:b/>
      <w:bCs/>
      <w:sz w:val="40"/>
      <w:szCs w:val="40"/>
    </w:rPr>
  </w:style>
  <w:style w:type="character" w:customStyle="1" w:styleId="FontStyle22">
    <w:name w:val="Font Style22"/>
    <w:basedOn w:val="a0"/>
    <w:uiPriority w:val="99"/>
    <w:rsid w:val="00B7213F"/>
    <w:rPr>
      <w:rFonts w:ascii="Tahoma" w:hAnsi="Tahoma" w:cs="Tahoma" w:hint="default"/>
      <w:b/>
      <w:bCs/>
      <w:sz w:val="18"/>
      <w:szCs w:val="18"/>
    </w:rPr>
  </w:style>
  <w:style w:type="paragraph" w:customStyle="1" w:styleId="Style6">
    <w:name w:val="Style6"/>
    <w:basedOn w:val="a"/>
    <w:uiPriority w:val="99"/>
    <w:rsid w:val="00B7213F"/>
    <w:pPr>
      <w:widowControl w:val="0"/>
      <w:suppressAutoHyphens w:val="0"/>
      <w:autoSpaceDE w:val="0"/>
      <w:autoSpaceDN w:val="0"/>
      <w:adjustRightInd w:val="0"/>
      <w:spacing w:after="0" w:line="230" w:lineRule="exact"/>
    </w:pPr>
    <w:rPr>
      <w:rFonts w:ascii="Tahoma" w:eastAsiaTheme="minorEastAsia" w:hAnsi="Tahoma" w:cs="Tahoma"/>
      <w:sz w:val="24"/>
      <w:szCs w:val="24"/>
      <w:lang w:eastAsia="ru-RU"/>
    </w:rPr>
  </w:style>
  <w:style w:type="paragraph" w:customStyle="1" w:styleId="Style13">
    <w:name w:val="Style13"/>
    <w:basedOn w:val="a"/>
    <w:uiPriority w:val="99"/>
    <w:rsid w:val="00B7213F"/>
    <w:pPr>
      <w:widowControl w:val="0"/>
      <w:suppressAutoHyphens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24">
    <w:name w:val="Font Style24"/>
    <w:basedOn w:val="a0"/>
    <w:uiPriority w:val="99"/>
    <w:rsid w:val="00B7213F"/>
    <w:rPr>
      <w:rFonts w:ascii="Times New Roman" w:hAnsi="Times New Roman" w:cs="Times New Roman" w:hint="default"/>
      <w:b/>
      <w:bCs/>
      <w:i/>
      <w:iCs/>
      <w:spacing w:val="30"/>
      <w:sz w:val="14"/>
      <w:szCs w:val="14"/>
    </w:rPr>
  </w:style>
  <w:style w:type="character" w:customStyle="1" w:styleId="FontStyle25">
    <w:name w:val="Font Style25"/>
    <w:basedOn w:val="a0"/>
    <w:uiPriority w:val="99"/>
    <w:rsid w:val="00B7213F"/>
    <w:rPr>
      <w:rFonts w:ascii="Bookman Old Style" w:hAnsi="Bookman Old Style" w:cs="Bookman Old Style" w:hint="default"/>
      <w:spacing w:val="-30"/>
      <w:sz w:val="28"/>
      <w:szCs w:val="28"/>
    </w:rPr>
  </w:style>
  <w:style w:type="character" w:customStyle="1" w:styleId="FontStyle26">
    <w:name w:val="Font Style26"/>
    <w:basedOn w:val="a0"/>
    <w:uiPriority w:val="99"/>
    <w:rsid w:val="00B7213F"/>
    <w:rPr>
      <w:rFonts w:ascii="Times New Roman" w:hAnsi="Times New Roman" w:cs="Times New Roman" w:hint="default"/>
      <w:sz w:val="18"/>
      <w:szCs w:val="18"/>
    </w:rPr>
  </w:style>
  <w:style w:type="character" w:customStyle="1" w:styleId="FontStyle27">
    <w:name w:val="Font Style27"/>
    <w:basedOn w:val="a0"/>
    <w:uiPriority w:val="99"/>
    <w:rsid w:val="00B7213F"/>
    <w:rPr>
      <w:rFonts w:ascii="Times New Roman" w:hAnsi="Times New Roman" w:cs="Times New Roman" w:hint="default"/>
      <w:i/>
      <w:iCs/>
      <w:sz w:val="18"/>
      <w:szCs w:val="18"/>
    </w:rPr>
  </w:style>
  <w:style w:type="character" w:customStyle="1" w:styleId="FontStyle28">
    <w:name w:val="Font Style28"/>
    <w:basedOn w:val="a0"/>
    <w:uiPriority w:val="99"/>
    <w:rsid w:val="00B7213F"/>
    <w:rPr>
      <w:rFonts w:ascii="Times New Roman" w:hAnsi="Times New Roman" w:cs="Times New Roman" w:hint="default"/>
      <w:sz w:val="24"/>
      <w:szCs w:val="24"/>
    </w:rPr>
  </w:style>
  <w:style w:type="character" w:customStyle="1" w:styleId="no-wikidata">
    <w:name w:val="no-wikidata"/>
    <w:basedOn w:val="a0"/>
    <w:rsid w:val="00C20D54"/>
  </w:style>
  <w:style w:type="character" w:customStyle="1" w:styleId="wikidata-claim">
    <w:name w:val="wikidata-claim"/>
    <w:basedOn w:val="a0"/>
    <w:rsid w:val="00C20D54"/>
  </w:style>
  <w:style w:type="character" w:customStyle="1" w:styleId="wikidata-snak">
    <w:name w:val="wikidata-snak"/>
    <w:basedOn w:val="a0"/>
    <w:rsid w:val="00C20D54"/>
  </w:style>
  <w:style w:type="character" w:customStyle="1" w:styleId="bday">
    <w:name w:val="bday"/>
    <w:basedOn w:val="a0"/>
    <w:rsid w:val="00C20D54"/>
  </w:style>
  <w:style w:type="character" w:customStyle="1" w:styleId="dday">
    <w:name w:val="dday"/>
    <w:basedOn w:val="a0"/>
    <w:rsid w:val="00C20D54"/>
  </w:style>
  <w:style w:type="character" w:customStyle="1" w:styleId="nowrap1">
    <w:name w:val="nowrap1"/>
    <w:basedOn w:val="a0"/>
    <w:rsid w:val="00C20D54"/>
  </w:style>
  <w:style w:type="character" w:customStyle="1" w:styleId="iw">
    <w:name w:val="iw"/>
    <w:basedOn w:val="a0"/>
    <w:rsid w:val="00C20D54"/>
  </w:style>
  <w:style w:type="paragraph" w:customStyle="1" w:styleId="Style4">
    <w:name w:val="Style4"/>
    <w:basedOn w:val="a"/>
    <w:uiPriority w:val="99"/>
    <w:rsid w:val="001F731C"/>
    <w:pPr>
      <w:widowControl w:val="0"/>
      <w:suppressAutoHyphens w:val="0"/>
      <w:autoSpaceDE w:val="0"/>
      <w:autoSpaceDN w:val="0"/>
      <w:adjustRightInd w:val="0"/>
      <w:spacing w:after="0" w:line="312" w:lineRule="exact"/>
    </w:pPr>
    <w:rPr>
      <w:rFonts w:ascii="MS Reference Sans Serif" w:eastAsiaTheme="minorEastAsia" w:hAnsi="MS Reference Sans Serif" w:cstheme="minorBidi"/>
      <w:sz w:val="24"/>
      <w:szCs w:val="24"/>
      <w:lang w:eastAsia="ru-RU"/>
    </w:rPr>
  </w:style>
  <w:style w:type="character" w:customStyle="1" w:styleId="FontStyle12">
    <w:name w:val="Font Style12"/>
    <w:basedOn w:val="a0"/>
    <w:uiPriority w:val="99"/>
    <w:rsid w:val="001F731C"/>
    <w:rPr>
      <w:rFonts w:ascii="MS Reference Sans Serif" w:hAnsi="MS Reference Sans Serif" w:cs="MS Reference Sans Serif" w:hint="default"/>
      <w:sz w:val="16"/>
      <w:szCs w:val="16"/>
    </w:rPr>
  </w:style>
  <w:style w:type="character" w:customStyle="1" w:styleId="FontStyle13">
    <w:name w:val="Font Style13"/>
    <w:basedOn w:val="a0"/>
    <w:uiPriority w:val="99"/>
    <w:rsid w:val="001F731C"/>
    <w:rPr>
      <w:rFonts w:ascii="MS Reference Sans Serif" w:hAnsi="MS Reference Sans Serif" w:cs="MS Reference Sans Serif" w:hint="default"/>
      <w:b/>
      <w:bCs/>
      <w:spacing w:val="-10"/>
      <w:sz w:val="16"/>
      <w:szCs w:val="16"/>
    </w:rPr>
  </w:style>
  <w:style w:type="character" w:customStyle="1" w:styleId="FontStyle14">
    <w:name w:val="Font Style14"/>
    <w:basedOn w:val="a0"/>
    <w:uiPriority w:val="99"/>
    <w:rsid w:val="002611FE"/>
    <w:rPr>
      <w:rFonts w:ascii="Cambria" w:hAnsi="Cambria" w:cs="Cambria" w:hint="default"/>
      <w:sz w:val="20"/>
      <w:szCs w:val="20"/>
    </w:rPr>
  </w:style>
  <w:style w:type="paragraph" w:customStyle="1" w:styleId="Style7">
    <w:name w:val="Style7"/>
    <w:basedOn w:val="a"/>
    <w:uiPriority w:val="99"/>
    <w:rsid w:val="002611FE"/>
    <w:pPr>
      <w:widowControl w:val="0"/>
      <w:suppressAutoHyphens w:val="0"/>
      <w:autoSpaceDE w:val="0"/>
      <w:autoSpaceDN w:val="0"/>
      <w:adjustRightInd w:val="0"/>
      <w:spacing w:after="0" w:line="250" w:lineRule="exact"/>
      <w:ind w:hanging="235"/>
    </w:pPr>
    <w:rPr>
      <w:rFonts w:ascii="Cambria" w:eastAsiaTheme="minorEastAsia" w:hAnsi="Cambria" w:cstheme="minorBidi"/>
      <w:sz w:val="24"/>
      <w:szCs w:val="24"/>
      <w:lang w:eastAsia="ru-RU"/>
    </w:rPr>
  </w:style>
  <w:style w:type="character" w:customStyle="1" w:styleId="FontStyle15">
    <w:name w:val="Font Style15"/>
    <w:basedOn w:val="a0"/>
    <w:uiPriority w:val="99"/>
    <w:rsid w:val="002611FE"/>
    <w:rPr>
      <w:rFonts w:ascii="Arial" w:hAnsi="Arial" w:cs="Arial" w:hint="default"/>
      <w:i/>
      <w:iCs/>
      <w:sz w:val="16"/>
      <w:szCs w:val="16"/>
    </w:rPr>
  </w:style>
  <w:style w:type="paragraph" w:customStyle="1" w:styleId="Style9">
    <w:name w:val="Style9"/>
    <w:basedOn w:val="a"/>
    <w:uiPriority w:val="99"/>
    <w:rsid w:val="002611FE"/>
    <w:pPr>
      <w:widowControl w:val="0"/>
      <w:suppressAutoHyphens w:val="0"/>
      <w:autoSpaceDE w:val="0"/>
      <w:autoSpaceDN w:val="0"/>
      <w:adjustRightInd w:val="0"/>
      <w:spacing w:after="0" w:line="240" w:lineRule="auto"/>
    </w:pPr>
    <w:rPr>
      <w:rFonts w:ascii="Cambria" w:eastAsiaTheme="minorEastAsia" w:hAnsi="Cambria" w:cstheme="minorBidi"/>
      <w:sz w:val="24"/>
      <w:szCs w:val="24"/>
      <w:lang w:eastAsia="ru-RU"/>
    </w:rPr>
  </w:style>
  <w:style w:type="character" w:customStyle="1" w:styleId="FontStyle19">
    <w:name w:val="Font Style19"/>
    <w:basedOn w:val="a0"/>
    <w:uiPriority w:val="99"/>
    <w:rsid w:val="002611FE"/>
    <w:rPr>
      <w:rFonts w:ascii="Microsoft Sans Serif" w:hAnsi="Microsoft Sans Serif" w:cs="Microsoft Sans Serif" w:hint="default"/>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9"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locked="1" w:semiHidden="0" w:unhideWhenUsed="0"/>
    <w:lsdException w:name="caption" w:locked="1" w:uiPriority="0" w:qFormat="1"/>
    <w:lsdException w:name="footnote reference" w:locked="1" w:semiHidden="0" w:unhideWhenUsed="0"/>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locked="1" w:semiHidden="0" w:uiPriority="0" w:unhideWhenUsed="0"/>
    <w:lsdException w:name="Body Text Indent 3"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91452"/>
    <w:pPr>
      <w:suppressAutoHyphens/>
      <w:spacing w:after="200" w:line="276" w:lineRule="auto"/>
    </w:pPr>
    <w:rPr>
      <w:rFonts w:cs="Calibri"/>
      <w:lang w:eastAsia="ar-SA"/>
    </w:rPr>
  </w:style>
  <w:style w:type="paragraph" w:styleId="1">
    <w:name w:val="heading 1"/>
    <w:basedOn w:val="a"/>
    <w:next w:val="a"/>
    <w:link w:val="10"/>
    <w:uiPriority w:val="9"/>
    <w:qFormat/>
    <w:rsid w:val="00C5780F"/>
    <w:pPr>
      <w:keepNext/>
      <w:keepLines/>
      <w:numPr>
        <w:numId w:val="1"/>
      </w:numPr>
      <w:spacing w:before="480" w:after="0"/>
      <w:outlineLvl w:val="0"/>
    </w:pPr>
    <w:rPr>
      <w:rFonts w:ascii="Cambria" w:eastAsia="Times New Roman" w:hAnsi="Cambria" w:cs="Cambria"/>
      <w:b/>
      <w:bCs/>
      <w:color w:val="365F91"/>
      <w:sz w:val="28"/>
      <w:szCs w:val="28"/>
    </w:rPr>
  </w:style>
  <w:style w:type="paragraph" w:styleId="2">
    <w:name w:val="heading 2"/>
    <w:basedOn w:val="a"/>
    <w:next w:val="a"/>
    <w:link w:val="20"/>
    <w:qFormat/>
    <w:rsid w:val="00C5780F"/>
    <w:pPr>
      <w:keepNext/>
      <w:keepLines/>
      <w:numPr>
        <w:ilvl w:val="1"/>
        <w:numId w:val="1"/>
      </w:numPr>
      <w:spacing w:before="200" w:after="0"/>
      <w:outlineLvl w:val="1"/>
    </w:pPr>
    <w:rPr>
      <w:rFonts w:ascii="Cambria" w:eastAsia="Times New Roman" w:hAnsi="Cambria" w:cs="Cambria"/>
      <w:b/>
      <w:bCs/>
      <w:color w:val="4F81BD"/>
      <w:sz w:val="26"/>
      <w:szCs w:val="26"/>
    </w:rPr>
  </w:style>
  <w:style w:type="paragraph" w:styleId="3">
    <w:name w:val="heading 3"/>
    <w:basedOn w:val="a"/>
    <w:next w:val="a"/>
    <w:link w:val="30"/>
    <w:uiPriority w:val="9"/>
    <w:qFormat/>
    <w:rsid w:val="00172205"/>
    <w:pPr>
      <w:keepNext/>
      <w:keepLines/>
      <w:spacing w:before="200" w:after="0"/>
      <w:outlineLvl w:val="2"/>
    </w:pPr>
    <w:rPr>
      <w:rFonts w:ascii="Cambria" w:eastAsia="Times New Roman" w:hAnsi="Cambria" w:cs="Cambria"/>
      <w:b/>
      <w:bCs/>
      <w:color w:val="4F81BD"/>
    </w:rPr>
  </w:style>
  <w:style w:type="paragraph" w:styleId="5">
    <w:name w:val="heading 5"/>
    <w:basedOn w:val="a"/>
    <w:next w:val="a"/>
    <w:link w:val="50"/>
    <w:semiHidden/>
    <w:unhideWhenUsed/>
    <w:qFormat/>
    <w:locked/>
    <w:rsid w:val="00C6486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semiHidden/>
    <w:unhideWhenUsed/>
    <w:qFormat/>
    <w:locked/>
    <w:rsid w:val="00C6486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locked/>
    <w:rsid w:val="00C6486A"/>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C5780F"/>
    <w:rPr>
      <w:rFonts w:ascii="Cambria" w:eastAsia="Times New Roman" w:hAnsi="Cambria" w:cs="Cambria"/>
      <w:b/>
      <w:bCs/>
      <w:color w:val="365F91"/>
      <w:sz w:val="28"/>
      <w:szCs w:val="28"/>
      <w:lang w:eastAsia="ar-SA"/>
    </w:rPr>
  </w:style>
  <w:style w:type="character" w:customStyle="1" w:styleId="20">
    <w:name w:val="Заголовок 2 Знак"/>
    <w:basedOn w:val="a0"/>
    <w:link w:val="2"/>
    <w:locked/>
    <w:rsid w:val="00C5780F"/>
    <w:rPr>
      <w:rFonts w:ascii="Cambria" w:eastAsia="Times New Roman" w:hAnsi="Cambria" w:cs="Cambria"/>
      <w:b/>
      <w:bCs/>
      <w:color w:val="4F81BD"/>
      <w:sz w:val="26"/>
      <w:szCs w:val="26"/>
      <w:lang w:eastAsia="ar-SA"/>
    </w:rPr>
  </w:style>
  <w:style w:type="character" w:customStyle="1" w:styleId="30">
    <w:name w:val="Заголовок 3 Знак"/>
    <w:basedOn w:val="a0"/>
    <w:link w:val="3"/>
    <w:uiPriority w:val="9"/>
    <w:semiHidden/>
    <w:locked/>
    <w:rsid w:val="00172205"/>
    <w:rPr>
      <w:rFonts w:ascii="Cambria" w:hAnsi="Cambria" w:cs="Cambria"/>
      <w:b/>
      <w:bCs/>
      <w:color w:val="4F81BD"/>
      <w:lang w:eastAsia="ar-SA" w:bidi="ar-SA"/>
    </w:rPr>
  </w:style>
  <w:style w:type="character" w:styleId="a3">
    <w:name w:val="Strong"/>
    <w:basedOn w:val="a0"/>
    <w:uiPriority w:val="22"/>
    <w:qFormat/>
    <w:rsid w:val="00D04CFC"/>
    <w:rPr>
      <w:b/>
      <w:bCs/>
    </w:rPr>
  </w:style>
  <w:style w:type="character" w:customStyle="1" w:styleId="a4">
    <w:name w:val="Символ сноски"/>
    <w:basedOn w:val="a0"/>
    <w:uiPriority w:val="99"/>
    <w:rsid w:val="00C5780F"/>
    <w:rPr>
      <w:vertAlign w:val="superscript"/>
    </w:rPr>
  </w:style>
  <w:style w:type="paragraph" w:styleId="a5">
    <w:name w:val="footnote text"/>
    <w:basedOn w:val="a"/>
    <w:link w:val="a6"/>
    <w:uiPriority w:val="99"/>
    <w:semiHidden/>
    <w:rsid w:val="00C5780F"/>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uiPriority w:val="99"/>
    <w:locked/>
    <w:rsid w:val="00C5780F"/>
    <w:rPr>
      <w:rFonts w:ascii="Times New Roman" w:hAnsi="Times New Roman" w:cs="Times New Roman"/>
      <w:sz w:val="20"/>
      <w:szCs w:val="20"/>
      <w:lang w:eastAsia="ar-SA" w:bidi="ar-SA"/>
    </w:rPr>
  </w:style>
  <w:style w:type="paragraph" w:styleId="a7">
    <w:name w:val="TOC Heading"/>
    <w:basedOn w:val="1"/>
    <w:next w:val="a"/>
    <w:uiPriority w:val="39"/>
    <w:qFormat/>
    <w:rsid w:val="00C5780F"/>
    <w:pPr>
      <w:numPr>
        <w:numId w:val="0"/>
      </w:numPr>
    </w:pPr>
  </w:style>
  <w:style w:type="paragraph" w:styleId="11">
    <w:name w:val="toc 1"/>
    <w:basedOn w:val="a"/>
    <w:next w:val="a"/>
    <w:autoRedefine/>
    <w:uiPriority w:val="39"/>
    <w:rsid w:val="00C5780F"/>
  </w:style>
  <w:style w:type="paragraph" w:styleId="21">
    <w:name w:val="toc 2"/>
    <w:basedOn w:val="a"/>
    <w:next w:val="a"/>
    <w:autoRedefine/>
    <w:uiPriority w:val="39"/>
    <w:rsid w:val="00C5780F"/>
    <w:pPr>
      <w:ind w:left="220"/>
    </w:pPr>
  </w:style>
  <w:style w:type="paragraph" w:styleId="a8">
    <w:name w:val="header"/>
    <w:basedOn w:val="a"/>
    <w:link w:val="a9"/>
    <w:uiPriority w:val="99"/>
    <w:rsid w:val="00F73537"/>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F73537"/>
    <w:rPr>
      <w:rFonts w:ascii="Calibri" w:hAnsi="Calibri" w:cs="Calibri"/>
      <w:lang w:eastAsia="ar-SA" w:bidi="ar-SA"/>
    </w:rPr>
  </w:style>
  <w:style w:type="paragraph" w:styleId="aa">
    <w:name w:val="footer"/>
    <w:basedOn w:val="a"/>
    <w:link w:val="ab"/>
    <w:uiPriority w:val="99"/>
    <w:rsid w:val="00F73537"/>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F73537"/>
    <w:rPr>
      <w:rFonts w:ascii="Calibri" w:hAnsi="Calibri" w:cs="Calibri"/>
      <w:lang w:eastAsia="ar-SA" w:bidi="ar-SA"/>
    </w:rPr>
  </w:style>
  <w:style w:type="character" w:styleId="ac">
    <w:name w:val="footnote reference"/>
    <w:basedOn w:val="a0"/>
    <w:uiPriority w:val="99"/>
    <w:semiHidden/>
    <w:rsid w:val="006924BA"/>
    <w:rPr>
      <w:vertAlign w:val="superscript"/>
    </w:rPr>
  </w:style>
  <w:style w:type="paragraph" w:styleId="ad">
    <w:name w:val="List Paragraph"/>
    <w:basedOn w:val="a"/>
    <w:uiPriority w:val="99"/>
    <w:qFormat/>
    <w:rsid w:val="00552118"/>
    <w:pPr>
      <w:ind w:left="720"/>
    </w:pPr>
  </w:style>
  <w:style w:type="character" w:customStyle="1" w:styleId="22">
    <w:name w:val="Основной текст 2 Знак"/>
    <w:basedOn w:val="a0"/>
    <w:link w:val="23"/>
    <w:locked/>
    <w:rsid w:val="00DE28EC"/>
    <w:rPr>
      <w:sz w:val="24"/>
      <w:szCs w:val="24"/>
      <w:lang w:eastAsia="ru-RU"/>
    </w:rPr>
  </w:style>
  <w:style w:type="paragraph" w:styleId="23">
    <w:name w:val="Body Text 2"/>
    <w:basedOn w:val="a"/>
    <w:link w:val="22"/>
    <w:rsid w:val="00DE28EC"/>
    <w:pPr>
      <w:suppressAutoHyphens w:val="0"/>
      <w:spacing w:after="120" w:line="480" w:lineRule="auto"/>
    </w:pPr>
    <w:rPr>
      <w:sz w:val="24"/>
      <w:szCs w:val="24"/>
      <w:lang w:eastAsia="ru-RU"/>
    </w:rPr>
  </w:style>
  <w:style w:type="character" w:customStyle="1" w:styleId="BodyText2Char1">
    <w:name w:val="Body Text 2 Char1"/>
    <w:basedOn w:val="a0"/>
    <w:uiPriority w:val="99"/>
    <w:semiHidden/>
    <w:locked/>
    <w:rPr>
      <w:lang w:eastAsia="ar-SA" w:bidi="ar-SA"/>
    </w:rPr>
  </w:style>
  <w:style w:type="character" w:customStyle="1" w:styleId="210">
    <w:name w:val="Основной текст 2 Знак1"/>
    <w:basedOn w:val="a0"/>
    <w:uiPriority w:val="99"/>
    <w:semiHidden/>
    <w:rsid w:val="00DE28EC"/>
    <w:rPr>
      <w:rFonts w:ascii="Calibri" w:hAnsi="Calibri" w:cs="Calibri"/>
      <w:lang w:eastAsia="ar-SA" w:bidi="ar-SA"/>
    </w:rPr>
  </w:style>
  <w:style w:type="character" w:customStyle="1" w:styleId="31">
    <w:name w:val="Основной текст с отступом 3 Знак"/>
    <w:basedOn w:val="a0"/>
    <w:link w:val="32"/>
    <w:uiPriority w:val="99"/>
    <w:locked/>
    <w:rsid w:val="00DE28EC"/>
    <w:rPr>
      <w:sz w:val="16"/>
      <w:szCs w:val="16"/>
      <w:lang w:eastAsia="ru-RU"/>
    </w:rPr>
  </w:style>
  <w:style w:type="paragraph" w:styleId="32">
    <w:name w:val="Body Text Indent 3"/>
    <w:basedOn w:val="a"/>
    <w:link w:val="31"/>
    <w:uiPriority w:val="99"/>
    <w:rsid w:val="00DE28EC"/>
    <w:pPr>
      <w:suppressAutoHyphens w:val="0"/>
      <w:spacing w:after="120" w:line="240" w:lineRule="auto"/>
      <w:ind w:left="283"/>
    </w:pPr>
    <w:rPr>
      <w:sz w:val="16"/>
      <w:szCs w:val="16"/>
      <w:lang w:eastAsia="ru-RU"/>
    </w:rPr>
  </w:style>
  <w:style w:type="character" w:customStyle="1" w:styleId="BodyTextIndent3Char1">
    <w:name w:val="Body Text Indent 3 Char1"/>
    <w:basedOn w:val="a0"/>
    <w:uiPriority w:val="99"/>
    <w:semiHidden/>
    <w:locked/>
    <w:rPr>
      <w:sz w:val="16"/>
      <w:szCs w:val="16"/>
      <w:lang w:eastAsia="ar-SA" w:bidi="ar-SA"/>
    </w:rPr>
  </w:style>
  <w:style w:type="character" w:customStyle="1" w:styleId="310">
    <w:name w:val="Основной текст с отступом 3 Знак1"/>
    <w:basedOn w:val="a0"/>
    <w:uiPriority w:val="99"/>
    <w:semiHidden/>
    <w:rsid w:val="00DE28EC"/>
    <w:rPr>
      <w:rFonts w:ascii="Calibri" w:hAnsi="Calibri" w:cs="Calibri"/>
      <w:sz w:val="16"/>
      <w:szCs w:val="16"/>
      <w:lang w:eastAsia="ar-SA" w:bidi="ar-SA"/>
    </w:rPr>
  </w:style>
  <w:style w:type="paragraph" w:styleId="ae">
    <w:name w:val="Body Text"/>
    <w:basedOn w:val="a"/>
    <w:link w:val="af"/>
    <w:rsid w:val="004F6EB8"/>
    <w:pPr>
      <w:spacing w:after="120"/>
    </w:pPr>
  </w:style>
  <w:style w:type="character" w:customStyle="1" w:styleId="af">
    <w:name w:val="Основной текст Знак"/>
    <w:basedOn w:val="a0"/>
    <w:link w:val="ae"/>
    <w:locked/>
    <w:rsid w:val="004F6EB8"/>
    <w:rPr>
      <w:rFonts w:ascii="Calibri" w:hAnsi="Calibri" w:cs="Calibri"/>
      <w:lang w:eastAsia="ar-SA" w:bidi="ar-SA"/>
    </w:rPr>
  </w:style>
  <w:style w:type="paragraph" w:styleId="af0">
    <w:name w:val="Body Text Indent"/>
    <w:basedOn w:val="a"/>
    <w:link w:val="af1"/>
    <w:rsid w:val="000D1482"/>
    <w:pPr>
      <w:spacing w:after="120"/>
      <w:ind w:left="283"/>
    </w:pPr>
  </w:style>
  <w:style w:type="character" w:customStyle="1" w:styleId="af1">
    <w:name w:val="Основной текст с отступом Знак"/>
    <w:basedOn w:val="a0"/>
    <w:link w:val="af0"/>
    <w:locked/>
    <w:rsid w:val="000D1482"/>
    <w:rPr>
      <w:rFonts w:ascii="Calibri" w:hAnsi="Calibri" w:cs="Calibri"/>
      <w:lang w:eastAsia="ar-SA" w:bidi="ar-SA"/>
    </w:rPr>
  </w:style>
  <w:style w:type="table" w:styleId="af2">
    <w:name w:val="Table Grid"/>
    <w:basedOn w:val="a1"/>
    <w:uiPriority w:val="99"/>
    <w:rsid w:val="0041467A"/>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rmal (Web)"/>
    <w:basedOn w:val="a"/>
    <w:uiPriority w:val="99"/>
    <w:rsid w:val="00BA24E5"/>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af4">
    <w:name w:val="Знак Знак"/>
    <w:basedOn w:val="a0"/>
    <w:uiPriority w:val="99"/>
    <w:rsid w:val="00C32577"/>
    <w:rPr>
      <w:sz w:val="24"/>
      <w:szCs w:val="24"/>
    </w:rPr>
  </w:style>
  <w:style w:type="numbering" w:customStyle="1" w:styleId="12">
    <w:name w:val="Нет списка1"/>
    <w:next w:val="a2"/>
    <w:uiPriority w:val="99"/>
    <w:semiHidden/>
    <w:unhideWhenUsed/>
    <w:rsid w:val="008B0ECD"/>
  </w:style>
  <w:style w:type="character" w:styleId="af5">
    <w:name w:val="page number"/>
    <w:basedOn w:val="a0"/>
    <w:rsid w:val="008B0ECD"/>
  </w:style>
  <w:style w:type="table" w:customStyle="1" w:styleId="13">
    <w:name w:val="Сетка таблицы1"/>
    <w:basedOn w:val="a1"/>
    <w:next w:val="af2"/>
    <w:uiPriority w:val="59"/>
    <w:rsid w:val="008B0ECD"/>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0">
    <w:name w:val="Заголовок 5 Знак"/>
    <w:basedOn w:val="a0"/>
    <w:link w:val="5"/>
    <w:semiHidden/>
    <w:rsid w:val="00C6486A"/>
    <w:rPr>
      <w:rFonts w:asciiTheme="majorHAnsi" w:eastAsiaTheme="majorEastAsia" w:hAnsiTheme="majorHAnsi" w:cstheme="majorBidi"/>
      <w:color w:val="243F60" w:themeColor="accent1" w:themeShade="7F"/>
      <w:lang w:eastAsia="ar-SA"/>
    </w:rPr>
  </w:style>
  <w:style w:type="character" w:customStyle="1" w:styleId="60">
    <w:name w:val="Заголовок 6 Знак"/>
    <w:basedOn w:val="a0"/>
    <w:link w:val="6"/>
    <w:semiHidden/>
    <w:rsid w:val="00C6486A"/>
    <w:rPr>
      <w:rFonts w:asciiTheme="majorHAnsi" w:eastAsiaTheme="majorEastAsia" w:hAnsiTheme="majorHAnsi" w:cstheme="majorBidi"/>
      <w:i/>
      <w:iCs/>
      <w:color w:val="243F60" w:themeColor="accent1" w:themeShade="7F"/>
      <w:lang w:eastAsia="ar-SA"/>
    </w:rPr>
  </w:style>
  <w:style w:type="character" w:customStyle="1" w:styleId="70">
    <w:name w:val="Заголовок 7 Знак"/>
    <w:basedOn w:val="a0"/>
    <w:link w:val="7"/>
    <w:semiHidden/>
    <w:rsid w:val="00C6486A"/>
    <w:rPr>
      <w:rFonts w:asciiTheme="majorHAnsi" w:eastAsiaTheme="majorEastAsia" w:hAnsiTheme="majorHAnsi" w:cstheme="majorBidi"/>
      <w:i/>
      <w:iCs/>
      <w:color w:val="404040" w:themeColor="text1" w:themeTint="BF"/>
      <w:lang w:eastAsia="ar-SA"/>
    </w:rPr>
  </w:style>
  <w:style w:type="character" w:styleId="af6">
    <w:name w:val="Hyperlink"/>
    <w:basedOn w:val="a0"/>
    <w:uiPriority w:val="99"/>
    <w:unhideWhenUsed/>
    <w:rsid w:val="006412F2"/>
    <w:rPr>
      <w:color w:val="0000FF"/>
      <w:u w:val="single"/>
    </w:rPr>
  </w:style>
  <w:style w:type="table" w:customStyle="1" w:styleId="24">
    <w:name w:val="Сетка таблицы2"/>
    <w:basedOn w:val="a1"/>
    <w:next w:val="af2"/>
    <w:uiPriority w:val="59"/>
    <w:rsid w:val="00D73C47"/>
    <w:rPr>
      <w:rFonts w:eastAsia="MS Minch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alloon Text"/>
    <w:basedOn w:val="a"/>
    <w:link w:val="af8"/>
    <w:uiPriority w:val="99"/>
    <w:semiHidden/>
    <w:unhideWhenUsed/>
    <w:rsid w:val="007C6D5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7C6D5B"/>
    <w:rPr>
      <w:rFonts w:ascii="Tahoma" w:hAnsi="Tahoma" w:cs="Tahoma"/>
      <w:sz w:val="16"/>
      <w:szCs w:val="16"/>
      <w:lang w:eastAsia="ar-SA"/>
    </w:rPr>
  </w:style>
  <w:style w:type="table" w:customStyle="1" w:styleId="33">
    <w:name w:val="Сетка таблицы3"/>
    <w:basedOn w:val="a1"/>
    <w:next w:val="af2"/>
    <w:uiPriority w:val="59"/>
    <w:rsid w:val="00F16954"/>
    <w:rPr>
      <w:rFonts w:eastAsia="MS Minch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4">
    <w:name w:val="toc 3"/>
    <w:basedOn w:val="a"/>
    <w:next w:val="a"/>
    <w:autoRedefine/>
    <w:uiPriority w:val="39"/>
    <w:locked/>
    <w:rsid w:val="00276C3D"/>
    <w:pPr>
      <w:spacing w:after="100"/>
      <w:ind w:left="440"/>
    </w:pPr>
  </w:style>
  <w:style w:type="paragraph" w:styleId="4">
    <w:name w:val="toc 4"/>
    <w:basedOn w:val="a"/>
    <w:next w:val="a"/>
    <w:autoRedefine/>
    <w:uiPriority w:val="39"/>
    <w:unhideWhenUsed/>
    <w:locked/>
    <w:rsid w:val="00276C3D"/>
    <w:pPr>
      <w:suppressAutoHyphens w:val="0"/>
      <w:spacing w:after="100"/>
      <w:ind w:left="660"/>
    </w:pPr>
    <w:rPr>
      <w:rFonts w:asciiTheme="minorHAnsi" w:eastAsiaTheme="minorEastAsia" w:hAnsiTheme="minorHAnsi" w:cstheme="minorBidi"/>
      <w:lang w:eastAsia="ru-RU"/>
    </w:rPr>
  </w:style>
  <w:style w:type="paragraph" w:styleId="51">
    <w:name w:val="toc 5"/>
    <w:basedOn w:val="a"/>
    <w:next w:val="a"/>
    <w:autoRedefine/>
    <w:uiPriority w:val="39"/>
    <w:unhideWhenUsed/>
    <w:locked/>
    <w:rsid w:val="00276C3D"/>
    <w:pPr>
      <w:suppressAutoHyphens w:val="0"/>
      <w:spacing w:after="100"/>
      <w:ind w:left="880"/>
    </w:pPr>
    <w:rPr>
      <w:rFonts w:asciiTheme="minorHAnsi" w:eastAsiaTheme="minorEastAsia" w:hAnsiTheme="minorHAnsi" w:cstheme="minorBidi"/>
      <w:lang w:eastAsia="ru-RU"/>
    </w:rPr>
  </w:style>
  <w:style w:type="paragraph" w:styleId="61">
    <w:name w:val="toc 6"/>
    <w:basedOn w:val="a"/>
    <w:next w:val="a"/>
    <w:autoRedefine/>
    <w:uiPriority w:val="39"/>
    <w:unhideWhenUsed/>
    <w:locked/>
    <w:rsid w:val="00276C3D"/>
    <w:pPr>
      <w:suppressAutoHyphens w:val="0"/>
      <w:spacing w:after="100"/>
      <w:ind w:left="1100"/>
    </w:pPr>
    <w:rPr>
      <w:rFonts w:asciiTheme="minorHAnsi" w:eastAsiaTheme="minorEastAsia" w:hAnsiTheme="minorHAnsi" w:cstheme="minorBidi"/>
      <w:lang w:eastAsia="ru-RU"/>
    </w:rPr>
  </w:style>
  <w:style w:type="paragraph" w:styleId="71">
    <w:name w:val="toc 7"/>
    <w:basedOn w:val="a"/>
    <w:next w:val="a"/>
    <w:autoRedefine/>
    <w:uiPriority w:val="39"/>
    <w:unhideWhenUsed/>
    <w:locked/>
    <w:rsid w:val="00276C3D"/>
    <w:pPr>
      <w:suppressAutoHyphens w:val="0"/>
      <w:spacing w:after="100"/>
      <w:ind w:left="1320"/>
    </w:pPr>
    <w:rPr>
      <w:rFonts w:asciiTheme="minorHAnsi" w:eastAsiaTheme="minorEastAsia" w:hAnsiTheme="minorHAnsi" w:cstheme="minorBidi"/>
      <w:lang w:eastAsia="ru-RU"/>
    </w:rPr>
  </w:style>
  <w:style w:type="paragraph" w:styleId="8">
    <w:name w:val="toc 8"/>
    <w:basedOn w:val="a"/>
    <w:next w:val="a"/>
    <w:autoRedefine/>
    <w:uiPriority w:val="39"/>
    <w:unhideWhenUsed/>
    <w:locked/>
    <w:rsid w:val="00276C3D"/>
    <w:pPr>
      <w:suppressAutoHyphens w:val="0"/>
      <w:spacing w:after="100"/>
      <w:ind w:left="1540"/>
    </w:pPr>
    <w:rPr>
      <w:rFonts w:asciiTheme="minorHAnsi" w:eastAsiaTheme="minorEastAsia" w:hAnsiTheme="minorHAnsi" w:cstheme="minorBidi"/>
      <w:lang w:eastAsia="ru-RU"/>
    </w:rPr>
  </w:style>
  <w:style w:type="paragraph" w:styleId="9">
    <w:name w:val="toc 9"/>
    <w:basedOn w:val="a"/>
    <w:next w:val="a"/>
    <w:autoRedefine/>
    <w:uiPriority w:val="39"/>
    <w:unhideWhenUsed/>
    <w:locked/>
    <w:rsid w:val="00276C3D"/>
    <w:pPr>
      <w:suppressAutoHyphens w:val="0"/>
      <w:spacing w:after="100"/>
      <w:ind w:left="1760"/>
    </w:pPr>
    <w:rPr>
      <w:rFonts w:asciiTheme="minorHAnsi" w:eastAsiaTheme="minorEastAsia" w:hAnsiTheme="minorHAnsi" w:cstheme="minorBidi"/>
      <w:lang w:eastAsia="ru-RU"/>
    </w:rPr>
  </w:style>
  <w:style w:type="table" w:customStyle="1" w:styleId="40">
    <w:name w:val="Сетка таблицы4"/>
    <w:basedOn w:val="a1"/>
    <w:next w:val="af2"/>
    <w:uiPriority w:val="59"/>
    <w:rsid w:val="00632D32"/>
    <w:rPr>
      <w:rFonts w:eastAsia="MS Mincho"/>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
    <w:basedOn w:val="a1"/>
    <w:next w:val="af2"/>
    <w:uiPriority w:val="59"/>
    <w:rsid w:val="00C4129E"/>
    <w:rPr>
      <w:rFonts w:eastAsia="MS Mincho"/>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
    <w:name w:val="Сетка таблицы6"/>
    <w:basedOn w:val="a1"/>
    <w:next w:val="af2"/>
    <w:uiPriority w:val="59"/>
    <w:rsid w:val="00006FCB"/>
    <w:rPr>
      <w:rFonts w:eastAsia="MS Mincho"/>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
    <w:basedOn w:val="a1"/>
    <w:next w:val="af2"/>
    <w:uiPriority w:val="59"/>
    <w:rsid w:val="00DA02B6"/>
    <w:rPr>
      <w:rFonts w:eastAsia="MS Mincho"/>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0">
    <w:name w:val="Сетка таблицы8"/>
    <w:basedOn w:val="a1"/>
    <w:next w:val="af2"/>
    <w:uiPriority w:val="59"/>
    <w:rsid w:val="004C023F"/>
    <w:rPr>
      <w:rFonts w:eastAsia="MS Mincho"/>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0">
    <w:name w:val="Сетка таблицы9"/>
    <w:basedOn w:val="a1"/>
    <w:next w:val="af2"/>
    <w:uiPriority w:val="59"/>
    <w:rsid w:val="004C023F"/>
    <w:rPr>
      <w:rFonts w:eastAsia="MS Mincho"/>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
    <w:name w:val="Нет списка2"/>
    <w:next w:val="a2"/>
    <w:uiPriority w:val="99"/>
    <w:semiHidden/>
    <w:unhideWhenUsed/>
    <w:rsid w:val="005B4112"/>
  </w:style>
  <w:style w:type="table" w:customStyle="1" w:styleId="211">
    <w:name w:val="Сетка таблицы21"/>
    <w:basedOn w:val="a1"/>
    <w:next w:val="af2"/>
    <w:uiPriority w:val="59"/>
    <w:rsid w:val="005B4112"/>
    <w:rPr>
      <w:rFonts w:eastAsia="MS Minch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
    <w:name w:val="Сетка таблицы31"/>
    <w:basedOn w:val="a1"/>
    <w:next w:val="af2"/>
    <w:uiPriority w:val="59"/>
    <w:rsid w:val="005B4112"/>
    <w:rPr>
      <w:rFonts w:eastAsia="MS Minch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
    <w:name w:val="Сетка таблицы41"/>
    <w:basedOn w:val="a1"/>
    <w:next w:val="af2"/>
    <w:uiPriority w:val="59"/>
    <w:rsid w:val="005B4112"/>
    <w:rPr>
      <w:rFonts w:eastAsia="MS Mincho"/>
      <w:sz w:val="20"/>
      <w:szCs w:val="20"/>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f2"/>
    <w:uiPriority w:val="39"/>
    <w:rsid w:val="005B411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semiHidden/>
    <w:unhideWhenUsed/>
    <w:rsid w:val="008C1DC0"/>
    <w:pPr>
      <w:spacing w:after="0" w:line="240" w:lineRule="auto"/>
    </w:pPr>
    <w:rPr>
      <w:sz w:val="20"/>
      <w:szCs w:val="20"/>
    </w:rPr>
  </w:style>
  <w:style w:type="character" w:customStyle="1" w:styleId="afa">
    <w:name w:val="Текст концевой сноски Знак"/>
    <w:basedOn w:val="a0"/>
    <w:link w:val="af9"/>
    <w:uiPriority w:val="99"/>
    <w:semiHidden/>
    <w:rsid w:val="008C1DC0"/>
    <w:rPr>
      <w:rFonts w:cs="Calibri"/>
      <w:sz w:val="20"/>
      <w:szCs w:val="20"/>
      <w:lang w:eastAsia="ar-SA"/>
    </w:rPr>
  </w:style>
  <w:style w:type="character" w:styleId="afb">
    <w:name w:val="endnote reference"/>
    <w:basedOn w:val="a0"/>
    <w:uiPriority w:val="99"/>
    <w:semiHidden/>
    <w:unhideWhenUsed/>
    <w:rsid w:val="008C1DC0"/>
    <w:rPr>
      <w:vertAlign w:val="superscript"/>
    </w:rPr>
  </w:style>
  <w:style w:type="paragraph" w:customStyle="1" w:styleId="Style1">
    <w:name w:val="Style1"/>
    <w:basedOn w:val="a"/>
    <w:uiPriority w:val="99"/>
    <w:rsid w:val="00E500F3"/>
    <w:pPr>
      <w:widowControl w:val="0"/>
      <w:suppressAutoHyphens w:val="0"/>
      <w:autoSpaceDE w:val="0"/>
      <w:autoSpaceDN w:val="0"/>
      <w:adjustRightInd w:val="0"/>
      <w:spacing w:after="0" w:line="269" w:lineRule="exact"/>
      <w:ind w:hanging="336"/>
    </w:pPr>
    <w:rPr>
      <w:rFonts w:ascii="Microsoft Sans Serif" w:eastAsiaTheme="minorEastAsia" w:hAnsi="Microsoft Sans Serif" w:cs="Microsoft Sans Serif"/>
      <w:sz w:val="24"/>
      <w:szCs w:val="24"/>
      <w:lang w:eastAsia="ru-RU"/>
    </w:rPr>
  </w:style>
  <w:style w:type="paragraph" w:customStyle="1" w:styleId="Style2">
    <w:name w:val="Style2"/>
    <w:basedOn w:val="a"/>
    <w:uiPriority w:val="99"/>
    <w:rsid w:val="00E500F3"/>
    <w:pPr>
      <w:widowControl w:val="0"/>
      <w:suppressAutoHyphens w:val="0"/>
      <w:autoSpaceDE w:val="0"/>
      <w:autoSpaceDN w:val="0"/>
      <w:adjustRightInd w:val="0"/>
      <w:spacing w:after="0" w:line="240" w:lineRule="auto"/>
    </w:pPr>
    <w:rPr>
      <w:rFonts w:ascii="Microsoft Sans Serif" w:eastAsiaTheme="minorEastAsia" w:hAnsi="Microsoft Sans Serif" w:cs="Microsoft Sans Serif"/>
      <w:sz w:val="24"/>
      <w:szCs w:val="24"/>
      <w:lang w:eastAsia="ru-RU"/>
    </w:rPr>
  </w:style>
  <w:style w:type="character" w:customStyle="1" w:styleId="FontStyle11">
    <w:name w:val="Font Style11"/>
    <w:basedOn w:val="a0"/>
    <w:uiPriority w:val="99"/>
    <w:rsid w:val="00E500F3"/>
    <w:rPr>
      <w:rFonts w:ascii="Microsoft Sans Serif" w:hAnsi="Microsoft Sans Serif" w:cs="Microsoft Sans Serif" w:hint="default"/>
      <w:sz w:val="22"/>
      <w:szCs w:val="22"/>
    </w:rPr>
  </w:style>
  <w:style w:type="character" w:styleId="afc">
    <w:name w:val="Emphasis"/>
    <w:basedOn w:val="a0"/>
    <w:uiPriority w:val="20"/>
    <w:qFormat/>
    <w:locked/>
    <w:rsid w:val="00C92FA8"/>
    <w:rPr>
      <w:i/>
      <w:iCs/>
    </w:rPr>
  </w:style>
  <w:style w:type="character" w:customStyle="1" w:styleId="FontStyle16">
    <w:name w:val="Font Style16"/>
    <w:basedOn w:val="a0"/>
    <w:uiPriority w:val="99"/>
    <w:rsid w:val="00B7213F"/>
    <w:rPr>
      <w:rFonts w:ascii="Trebuchet MS" w:hAnsi="Trebuchet MS" w:cs="Trebuchet MS" w:hint="default"/>
      <w:b/>
      <w:bCs/>
      <w:sz w:val="20"/>
      <w:szCs w:val="20"/>
    </w:rPr>
  </w:style>
  <w:style w:type="character" w:customStyle="1" w:styleId="FontStyle17">
    <w:name w:val="Font Style17"/>
    <w:basedOn w:val="a0"/>
    <w:uiPriority w:val="99"/>
    <w:rsid w:val="00B7213F"/>
    <w:rPr>
      <w:rFonts w:ascii="Tahoma" w:hAnsi="Tahoma" w:cs="Tahoma" w:hint="default"/>
      <w:sz w:val="20"/>
      <w:szCs w:val="20"/>
    </w:rPr>
  </w:style>
  <w:style w:type="character" w:customStyle="1" w:styleId="FontStyle18">
    <w:name w:val="Font Style18"/>
    <w:basedOn w:val="a0"/>
    <w:uiPriority w:val="99"/>
    <w:rsid w:val="00B7213F"/>
    <w:rPr>
      <w:rFonts w:ascii="Bookman Old Style" w:hAnsi="Bookman Old Style" w:cs="Bookman Old Style" w:hint="default"/>
      <w:b/>
      <w:bCs/>
      <w:sz w:val="22"/>
      <w:szCs w:val="22"/>
    </w:rPr>
  </w:style>
  <w:style w:type="paragraph" w:customStyle="1" w:styleId="Style5">
    <w:name w:val="Style5"/>
    <w:basedOn w:val="a"/>
    <w:uiPriority w:val="99"/>
    <w:rsid w:val="00B7213F"/>
    <w:pPr>
      <w:widowControl w:val="0"/>
      <w:suppressAutoHyphens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
    <w:name w:val="Style3"/>
    <w:basedOn w:val="a"/>
    <w:uiPriority w:val="99"/>
    <w:rsid w:val="00B7213F"/>
    <w:pPr>
      <w:widowControl w:val="0"/>
      <w:suppressAutoHyphens w:val="0"/>
      <w:autoSpaceDE w:val="0"/>
      <w:autoSpaceDN w:val="0"/>
      <w:adjustRightInd w:val="0"/>
      <w:spacing w:after="0" w:line="280" w:lineRule="exact"/>
      <w:ind w:hanging="269"/>
    </w:pPr>
    <w:rPr>
      <w:rFonts w:ascii="Tahoma" w:eastAsiaTheme="minorEastAsia" w:hAnsi="Tahoma" w:cs="Tahoma"/>
      <w:sz w:val="24"/>
      <w:szCs w:val="24"/>
      <w:lang w:eastAsia="ru-RU"/>
    </w:rPr>
  </w:style>
  <w:style w:type="paragraph" w:customStyle="1" w:styleId="Style8">
    <w:name w:val="Style8"/>
    <w:basedOn w:val="a"/>
    <w:uiPriority w:val="99"/>
    <w:rsid w:val="00B7213F"/>
    <w:pPr>
      <w:widowControl w:val="0"/>
      <w:suppressAutoHyphens w:val="0"/>
      <w:autoSpaceDE w:val="0"/>
      <w:autoSpaceDN w:val="0"/>
      <w:adjustRightInd w:val="0"/>
      <w:spacing w:after="0" w:line="281" w:lineRule="exact"/>
    </w:pPr>
    <w:rPr>
      <w:rFonts w:ascii="Tahoma" w:eastAsiaTheme="minorEastAsia" w:hAnsi="Tahoma" w:cs="Tahoma"/>
      <w:sz w:val="24"/>
      <w:szCs w:val="24"/>
      <w:lang w:eastAsia="ru-RU"/>
    </w:rPr>
  </w:style>
  <w:style w:type="paragraph" w:customStyle="1" w:styleId="Style10">
    <w:name w:val="Style10"/>
    <w:basedOn w:val="a"/>
    <w:uiPriority w:val="99"/>
    <w:rsid w:val="00B7213F"/>
    <w:pPr>
      <w:widowControl w:val="0"/>
      <w:suppressAutoHyphens w:val="0"/>
      <w:autoSpaceDE w:val="0"/>
      <w:autoSpaceDN w:val="0"/>
      <w:adjustRightInd w:val="0"/>
      <w:spacing w:after="0" w:line="480" w:lineRule="exact"/>
      <w:jc w:val="both"/>
    </w:pPr>
    <w:rPr>
      <w:rFonts w:ascii="Tahoma" w:eastAsiaTheme="minorEastAsia" w:hAnsi="Tahoma" w:cs="Tahoma"/>
      <w:sz w:val="24"/>
      <w:szCs w:val="24"/>
      <w:lang w:eastAsia="ru-RU"/>
    </w:rPr>
  </w:style>
  <w:style w:type="paragraph" w:customStyle="1" w:styleId="Style11">
    <w:name w:val="Style11"/>
    <w:basedOn w:val="a"/>
    <w:uiPriority w:val="99"/>
    <w:rsid w:val="00B7213F"/>
    <w:pPr>
      <w:widowControl w:val="0"/>
      <w:suppressAutoHyphens w:val="0"/>
      <w:autoSpaceDE w:val="0"/>
      <w:autoSpaceDN w:val="0"/>
      <w:adjustRightInd w:val="0"/>
      <w:spacing w:after="0" w:line="539" w:lineRule="exact"/>
    </w:pPr>
    <w:rPr>
      <w:rFonts w:ascii="Tahoma" w:eastAsiaTheme="minorEastAsia" w:hAnsi="Tahoma" w:cs="Tahoma"/>
      <w:sz w:val="24"/>
      <w:szCs w:val="24"/>
      <w:lang w:eastAsia="ru-RU"/>
    </w:rPr>
  </w:style>
  <w:style w:type="character" w:customStyle="1" w:styleId="FontStyle20">
    <w:name w:val="Font Style20"/>
    <w:basedOn w:val="a0"/>
    <w:uiPriority w:val="99"/>
    <w:rsid w:val="00B7213F"/>
    <w:rPr>
      <w:rFonts w:ascii="Times New Roman" w:hAnsi="Times New Roman" w:cs="Times New Roman" w:hint="default"/>
      <w:b/>
      <w:bCs/>
      <w:sz w:val="40"/>
      <w:szCs w:val="40"/>
    </w:rPr>
  </w:style>
  <w:style w:type="character" w:customStyle="1" w:styleId="FontStyle21">
    <w:name w:val="Font Style21"/>
    <w:basedOn w:val="a0"/>
    <w:uiPriority w:val="99"/>
    <w:rsid w:val="00B7213F"/>
    <w:rPr>
      <w:rFonts w:ascii="Times New Roman" w:hAnsi="Times New Roman" w:cs="Times New Roman" w:hint="default"/>
      <w:b/>
      <w:bCs/>
      <w:sz w:val="40"/>
      <w:szCs w:val="40"/>
    </w:rPr>
  </w:style>
  <w:style w:type="character" w:customStyle="1" w:styleId="FontStyle22">
    <w:name w:val="Font Style22"/>
    <w:basedOn w:val="a0"/>
    <w:uiPriority w:val="99"/>
    <w:rsid w:val="00B7213F"/>
    <w:rPr>
      <w:rFonts w:ascii="Tahoma" w:hAnsi="Tahoma" w:cs="Tahoma" w:hint="default"/>
      <w:b/>
      <w:bCs/>
      <w:sz w:val="18"/>
      <w:szCs w:val="18"/>
    </w:rPr>
  </w:style>
  <w:style w:type="paragraph" w:customStyle="1" w:styleId="Style6">
    <w:name w:val="Style6"/>
    <w:basedOn w:val="a"/>
    <w:uiPriority w:val="99"/>
    <w:rsid w:val="00B7213F"/>
    <w:pPr>
      <w:widowControl w:val="0"/>
      <w:suppressAutoHyphens w:val="0"/>
      <w:autoSpaceDE w:val="0"/>
      <w:autoSpaceDN w:val="0"/>
      <w:adjustRightInd w:val="0"/>
      <w:spacing w:after="0" w:line="230" w:lineRule="exact"/>
    </w:pPr>
    <w:rPr>
      <w:rFonts w:ascii="Tahoma" w:eastAsiaTheme="minorEastAsia" w:hAnsi="Tahoma" w:cs="Tahoma"/>
      <w:sz w:val="24"/>
      <w:szCs w:val="24"/>
      <w:lang w:eastAsia="ru-RU"/>
    </w:rPr>
  </w:style>
  <w:style w:type="paragraph" w:customStyle="1" w:styleId="Style13">
    <w:name w:val="Style13"/>
    <w:basedOn w:val="a"/>
    <w:uiPriority w:val="99"/>
    <w:rsid w:val="00B7213F"/>
    <w:pPr>
      <w:widowControl w:val="0"/>
      <w:suppressAutoHyphens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24">
    <w:name w:val="Font Style24"/>
    <w:basedOn w:val="a0"/>
    <w:uiPriority w:val="99"/>
    <w:rsid w:val="00B7213F"/>
    <w:rPr>
      <w:rFonts w:ascii="Times New Roman" w:hAnsi="Times New Roman" w:cs="Times New Roman" w:hint="default"/>
      <w:b/>
      <w:bCs/>
      <w:i/>
      <w:iCs/>
      <w:spacing w:val="30"/>
      <w:sz w:val="14"/>
      <w:szCs w:val="14"/>
    </w:rPr>
  </w:style>
  <w:style w:type="character" w:customStyle="1" w:styleId="FontStyle25">
    <w:name w:val="Font Style25"/>
    <w:basedOn w:val="a0"/>
    <w:uiPriority w:val="99"/>
    <w:rsid w:val="00B7213F"/>
    <w:rPr>
      <w:rFonts w:ascii="Bookman Old Style" w:hAnsi="Bookman Old Style" w:cs="Bookman Old Style" w:hint="default"/>
      <w:spacing w:val="-30"/>
      <w:sz w:val="28"/>
      <w:szCs w:val="28"/>
    </w:rPr>
  </w:style>
  <w:style w:type="character" w:customStyle="1" w:styleId="FontStyle26">
    <w:name w:val="Font Style26"/>
    <w:basedOn w:val="a0"/>
    <w:uiPriority w:val="99"/>
    <w:rsid w:val="00B7213F"/>
    <w:rPr>
      <w:rFonts w:ascii="Times New Roman" w:hAnsi="Times New Roman" w:cs="Times New Roman" w:hint="default"/>
      <w:sz w:val="18"/>
      <w:szCs w:val="18"/>
    </w:rPr>
  </w:style>
  <w:style w:type="character" w:customStyle="1" w:styleId="FontStyle27">
    <w:name w:val="Font Style27"/>
    <w:basedOn w:val="a0"/>
    <w:uiPriority w:val="99"/>
    <w:rsid w:val="00B7213F"/>
    <w:rPr>
      <w:rFonts w:ascii="Times New Roman" w:hAnsi="Times New Roman" w:cs="Times New Roman" w:hint="default"/>
      <w:i/>
      <w:iCs/>
      <w:sz w:val="18"/>
      <w:szCs w:val="18"/>
    </w:rPr>
  </w:style>
  <w:style w:type="character" w:customStyle="1" w:styleId="FontStyle28">
    <w:name w:val="Font Style28"/>
    <w:basedOn w:val="a0"/>
    <w:uiPriority w:val="99"/>
    <w:rsid w:val="00B7213F"/>
    <w:rPr>
      <w:rFonts w:ascii="Times New Roman" w:hAnsi="Times New Roman" w:cs="Times New Roman" w:hint="default"/>
      <w:sz w:val="24"/>
      <w:szCs w:val="24"/>
    </w:rPr>
  </w:style>
  <w:style w:type="character" w:customStyle="1" w:styleId="no-wikidata">
    <w:name w:val="no-wikidata"/>
    <w:basedOn w:val="a0"/>
    <w:rsid w:val="00C20D54"/>
  </w:style>
  <w:style w:type="character" w:customStyle="1" w:styleId="wikidata-claim">
    <w:name w:val="wikidata-claim"/>
    <w:basedOn w:val="a0"/>
    <w:rsid w:val="00C20D54"/>
  </w:style>
  <w:style w:type="character" w:customStyle="1" w:styleId="wikidata-snak">
    <w:name w:val="wikidata-snak"/>
    <w:basedOn w:val="a0"/>
    <w:rsid w:val="00C20D54"/>
  </w:style>
  <w:style w:type="character" w:customStyle="1" w:styleId="bday">
    <w:name w:val="bday"/>
    <w:basedOn w:val="a0"/>
    <w:rsid w:val="00C20D54"/>
  </w:style>
  <w:style w:type="character" w:customStyle="1" w:styleId="dday">
    <w:name w:val="dday"/>
    <w:basedOn w:val="a0"/>
    <w:rsid w:val="00C20D54"/>
  </w:style>
  <w:style w:type="character" w:customStyle="1" w:styleId="nowrap1">
    <w:name w:val="nowrap1"/>
    <w:basedOn w:val="a0"/>
    <w:rsid w:val="00C20D54"/>
  </w:style>
  <w:style w:type="character" w:customStyle="1" w:styleId="iw">
    <w:name w:val="iw"/>
    <w:basedOn w:val="a0"/>
    <w:rsid w:val="00C20D54"/>
  </w:style>
  <w:style w:type="paragraph" w:customStyle="1" w:styleId="Style4">
    <w:name w:val="Style4"/>
    <w:basedOn w:val="a"/>
    <w:uiPriority w:val="99"/>
    <w:rsid w:val="001F731C"/>
    <w:pPr>
      <w:widowControl w:val="0"/>
      <w:suppressAutoHyphens w:val="0"/>
      <w:autoSpaceDE w:val="0"/>
      <w:autoSpaceDN w:val="0"/>
      <w:adjustRightInd w:val="0"/>
      <w:spacing w:after="0" w:line="312" w:lineRule="exact"/>
    </w:pPr>
    <w:rPr>
      <w:rFonts w:ascii="MS Reference Sans Serif" w:eastAsiaTheme="minorEastAsia" w:hAnsi="MS Reference Sans Serif" w:cstheme="minorBidi"/>
      <w:sz w:val="24"/>
      <w:szCs w:val="24"/>
      <w:lang w:eastAsia="ru-RU"/>
    </w:rPr>
  </w:style>
  <w:style w:type="character" w:customStyle="1" w:styleId="FontStyle12">
    <w:name w:val="Font Style12"/>
    <w:basedOn w:val="a0"/>
    <w:uiPriority w:val="99"/>
    <w:rsid w:val="001F731C"/>
    <w:rPr>
      <w:rFonts w:ascii="MS Reference Sans Serif" w:hAnsi="MS Reference Sans Serif" w:cs="MS Reference Sans Serif" w:hint="default"/>
      <w:sz w:val="16"/>
      <w:szCs w:val="16"/>
    </w:rPr>
  </w:style>
  <w:style w:type="character" w:customStyle="1" w:styleId="FontStyle13">
    <w:name w:val="Font Style13"/>
    <w:basedOn w:val="a0"/>
    <w:uiPriority w:val="99"/>
    <w:rsid w:val="001F731C"/>
    <w:rPr>
      <w:rFonts w:ascii="MS Reference Sans Serif" w:hAnsi="MS Reference Sans Serif" w:cs="MS Reference Sans Serif" w:hint="default"/>
      <w:b/>
      <w:bCs/>
      <w:spacing w:val="-10"/>
      <w:sz w:val="16"/>
      <w:szCs w:val="16"/>
    </w:rPr>
  </w:style>
  <w:style w:type="character" w:customStyle="1" w:styleId="FontStyle14">
    <w:name w:val="Font Style14"/>
    <w:basedOn w:val="a0"/>
    <w:uiPriority w:val="99"/>
    <w:rsid w:val="002611FE"/>
    <w:rPr>
      <w:rFonts w:ascii="Cambria" w:hAnsi="Cambria" w:cs="Cambria" w:hint="default"/>
      <w:sz w:val="20"/>
      <w:szCs w:val="20"/>
    </w:rPr>
  </w:style>
  <w:style w:type="paragraph" w:customStyle="1" w:styleId="Style7">
    <w:name w:val="Style7"/>
    <w:basedOn w:val="a"/>
    <w:uiPriority w:val="99"/>
    <w:rsid w:val="002611FE"/>
    <w:pPr>
      <w:widowControl w:val="0"/>
      <w:suppressAutoHyphens w:val="0"/>
      <w:autoSpaceDE w:val="0"/>
      <w:autoSpaceDN w:val="0"/>
      <w:adjustRightInd w:val="0"/>
      <w:spacing w:after="0" w:line="250" w:lineRule="exact"/>
      <w:ind w:hanging="235"/>
    </w:pPr>
    <w:rPr>
      <w:rFonts w:ascii="Cambria" w:eastAsiaTheme="minorEastAsia" w:hAnsi="Cambria" w:cstheme="minorBidi"/>
      <w:sz w:val="24"/>
      <w:szCs w:val="24"/>
      <w:lang w:eastAsia="ru-RU"/>
    </w:rPr>
  </w:style>
  <w:style w:type="character" w:customStyle="1" w:styleId="FontStyle15">
    <w:name w:val="Font Style15"/>
    <w:basedOn w:val="a0"/>
    <w:uiPriority w:val="99"/>
    <w:rsid w:val="002611FE"/>
    <w:rPr>
      <w:rFonts w:ascii="Arial" w:hAnsi="Arial" w:cs="Arial" w:hint="default"/>
      <w:i/>
      <w:iCs/>
      <w:sz w:val="16"/>
      <w:szCs w:val="16"/>
    </w:rPr>
  </w:style>
  <w:style w:type="paragraph" w:customStyle="1" w:styleId="Style9">
    <w:name w:val="Style9"/>
    <w:basedOn w:val="a"/>
    <w:uiPriority w:val="99"/>
    <w:rsid w:val="002611FE"/>
    <w:pPr>
      <w:widowControl w:val="0"/>
      <w:suppressAutoHyphens w:val="0"/>
      <w:autoSpaceDE w:val="0"/>
      <w:autoSpaceDN w:val="0"/>
      <w:adjustRightInd w:val="0"/>
      <w:spacing w:after="0" w:line="240" w:lineRule="auto"/>
    </w:pPr>
    <w:rPr>
      <w:rFonts w:ascii="Cambria" w:eastAsiaTheme="minorEastAsia" w:hAnsi="Cambria" w:cstheme="minorBidi"/>
      <w:sz w:val="24"/>
      <w:szCs w:val="24"/>
      <w:lang w:eastAsia="ru-RU"/>
    </w:rPr>
  </w:style>
  <w:style w:type="character" w:customStyle="1" w:styleId="FontStyle19">
    <w:name w:val="Font Style19"/>
    <w:basedOn w:val="a0"/>
    <w:uiPriority w:val="99"/>
    <w:rsid w:val="002611FE"/>
    <w:rPr>
      <w:rFonts w:ascii="Microsoft Sans Serif" w:hAnsi="Microsoft Sans Serif" w:cs="Microsoft Sans Serif" w:hint="default"/>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5415">
      <w:bodyDiv w:val="1"/>
      <w:marLeft w:val="0"/>
      <w:marRight w:val="0"/>
      <w:marTop w:val="0"/>
      <w:marBottom w:val="0"/>
      <w:divBdr>
        <w:top w:val="none" w:sz="0" w:space="0" w:color="auto"/>
        <w:left w:val="none" w:sz="0" w:space="0" w:color="auto"/>
        <w:bottom w:val="none" w:sz="0" w:space="0" w:color="auto"/>
        <w:right w:val="none" w:sz="0" w:space="0" w:color="auto"/>
      </w:divBdr>
    </w:div>
    <w:div w:id="49961116">
      <w:bodyDiv w:val="1"/>
      <w:marLeft w:val="0"/>
      <w:marRight w:val="0"/>
      <w:marTop w:val="0"/>
      <w:marBottom w:val="0"/>
      <w:divBdr>
        <w:top w:val="none" w:sz="0" w:space="0" w:color="auto"/>
        <w:left w:val="none" w:sz="0" w:space="0" w:color="auto"/>
        <w:bottom w:val="none" w:sz="0" w:space="0" w:color="auto"/>
        <w:right w:val="none" w:sz="0" w:space="0" w:color="auto"/>
      </w:divBdr>
    </w:div>
    <w:div w:id="53429500">
      <w:bodyDiv w:val="1"/>
      <w:marLeft w:val="0"/>
      <w:marRight w:val="0"/>
      <w:marTop w:val="0"/>
      <w:marBottom w:val="0"/>
      <w:divBdr>
        <w:top w:val="none" w:sz="0" w:space="0" w:color="auto"/>
        <w:left w:val="none" w:sz="0" w:space="0" w:color="auto"/>
        <w:bottom w:val="none" w:sz="0" w:space="0" w:color="auto"/>
        <w:right w:val="none" w:sz="0" w:space="0" w:color="auto"/>
      </w:divBdr>
    </w:div>
    <w:div w:id="57242034">
      <w:bodyDiv w:val="1"/>
      <w:marLeft w:val="0"/>
      <w:marRight w:val="0"/>
      <w:marTop w:val="0"/>
      <w:marBottom w:val="0"/>
      <w:divBdr>
        <w:top w:val="none" w:sz="0" w:space="0" w:color="auto"/>
        <w:left w:val="none" w:sz="0" w:space="0" w:color="auto"/>
        <w:bottom w:val="none" w:sz="0" w:space="0" w:color="auto"/>
        <w:right w:val="none" w:sz="0" w:space="0" w:color="auto"/>
      </w:divBdr>
    </w:div>
    <w:div w:id="69668128">
      <w:bodyDiv w:val="1"/>
      <w:marLeft w:val="0"/>
      <w:marRight w:val="0"/>
      <w:marTop w:val="0"/>
      <w:marBottom w:val="0"/>
      <w:divBdr>
        <w:top w:val="none" w:sz="0" w:space="0" w:color="auto"/>
        <w:left w:val="none" w:sz="0" w:space="0" w:color="auto"/>
        <w:bottom w:val="none" w:sz="0" w:space="0" w:color="auto"/>
        <w:right w:val="none" w:sz="0" w:space="0" w:color="auto"/>
      </w:divBdr>
    </w:div>
    <w:div w:id="92438386">
      <w:bodyDiv w:val="1"/>
      <w:marLeft w:val="0"/>
      <w:marRight w:val="0"/>
      <w:marTop w:val="0"/>
      <w:marBottom w:val="0"/>
      <w:divBdr>
        <w:top w:val="none" w:sz="0" w:space="0" w:color="auto"/>
        <w:left w:val="none" w:sz="0" w:space="0" w:color="auto"/>
        <w:bottom w:val="none" w:sz="0" w:space="0" w:color="auto"/>
        <w:right w:val="none" w:sz="0" w:space="0" w:color="auto"/>
      </w:divBdr>
    </w:div>
    <w:div w:id="101927082">
      <w:bodyDiv w:val="1"/>
      <w:marLeft w:val="0"/>
      <w:marRight w:val="0"/>
      <w:marTop w:val="0"/>
      <w:marBottom w:val="0"/>
      <w:divBdr>
        <w:top w:val="none" w:sz="0" w:space="0" w:color="auto"/>
        <w:left w:val="none" w:sz="0" w:space="0" w:color="auto"/>
        <w:bottom w:val="none" w:sz="0" w:space="0" w:color="auto"/>
        <w:right w:val="none" w:sz="0" w:space="0" w:color="auto"/>
      </w:divBdr>
    </w:div>
    <w:div w:id="115418318">
      <w:bodyDiv w:val="1"/>
      <w:marLeft w:val="0"/>
      <w:marRight w:val="0"/>
      <w:marTop w:val="0"/>
      <w:marBottom w:val="0"/>
      <w:divBdr>
        <w:top w:val="none" w:sz="0" w:space="0" w:color="auto"/>
        <w:left w:val="none" w:sz="0" w:space="0" w:color="auto"/>
        <w:bottom w:val="none" w:sz="0" w:space="0" w:color="auto"/>
        <w:right w:val="none" w:sz="0" w:space="0" w:color="auto"/>
      </w:divBdr>
    </w:div>
    <w:div w:id="115490434">
      <w:bodyDiv w:val="1"/>
      <w:marLeft w:val="0"/>
      <w:marRight w:val="0"/>
      <w:marTop w:val="0"/>
      <w:marBottom w:val="0"/>
      <w:divBdr>
        <w:top w:val="none" w:sz="0" w:space="0" w:color="auto"/>
        <w:left w:val="none" w:sz="0" w:space="0" w:color="auto"/>
        <w:bottom w:val="none" w:sz="0" w:space="0" w:color="auto"/>
        <w:right w:val="none" w:sz="0" w:space="0" w:color="auto"/>
      </w:divBdr>
    </w:div>
    <w:div w:id="118035897">
      <w:bodyDiv w:val="1"/>
      <w:marLeft w:val="0"/>
      <w:marRight w:val="0"/>
      <w:marTop w:val="0"/>
      <w:marBottom w:val="0"/>
      <w:divBdr>
        <w:top w:val="none" w:sz="0" w:space="0" w:color="auto"/>
        <w:left w:val="none" w:sz="0" w:space="0" w:color="auto"/>
        <w:bottom w:val="none" w:sz="0" w:space="0" w:color="auto"/>
        <w:right w:val="none" w:sz="0" w:space="0" w:color="auto"/>
      </w:divBdr>
    </w:div>
    <w:div w:id="140969054">
      <w:bodyDiv w:val="1"/>
      <w:marLeft w:val="0"/>
      <w:marRight w:val="0"/>
      <w:marTop w:val="0"/>
      <w:marBottom w:val="0"/>
      <w:divBdr>
        <w:top w:val="none" w:sz="0" w:space="0" w:color="auto"/>
        <w:left w:val="none" w:sz="0" w:space="0" w:color="auto"/>
        <w:bottom w:val="none" w:sz="0" w:space="0" w:color="auto"/>
        <w:right w:val="none" w:sz="0" w:space="0" w:color="auto"/>
      </w:divBdr>
    </w:div>
    <w:div w:id="145322015">
      <w:bodyDiv w:val="1"/>
      <w:marLeft w:val="0"/>
      <w:marRight w:val="0"/>
      <w:marTop w:val="0"/>
      <w:marBottom w:val="0"/>
      <w:divBdr>
        <w:top w:val="none" w:sz="0" w:space="0" w:color="auto"/>
        <w:left w:val="none" w:sz="0" w:space="0" w:color="auto"/>
        <w:bottom w:val="none" w:sz="0" w:space="0" w:color="auto"/>
        <w:right w:val="none" w:sz="0" w:space="0" w:color="auto"/>
      </w:divBdr>
    </w:div>
    <w:div w:id="146829007">
      <w:bodyDiv w:val="1"/>
      <w:marLeft w:val="0"/>
      <w:marRight w:val="0"/>
      <w:marTop w:val="0"/>
      <w:marBottom w:val="0"/>
      <w:divBdr>
        <w:top w:val="none" w:sz="0" w:space="0" w:color="auto"/>
        <w:left w:val="none" w:sz="0" w:space="0" w:color="auto"/>
        <w:bottom w:val="none" w:sz="0" w:space="0" w:color="auto"/>
        <w:right w:val="none" w:sz="0" w:space="0" w:color="auto"/>
      </w:divBdr>
    </w:div>
    <w:div w:id="156383713">
      <w:bodyDiv w:val="1"/>
      <w:marLeft w:val="0"/>
      <w:marRight w:val="0"/>
      <w:marTop w:val="0"/>
      <w:marBottom w:val="0"/>
      <w:divBdr>
        <w:top w:val="none" w:sz="0" w:space="0" w:color="auto"/>
        <w:left w:val="none" w:sz="0" w:space="0" w:color="auto"/>
        <w:bottom w:val="none" w:sz="0" w:space="0" w:color="auto"/>
        <w:right w:val="none" w:sz="0" w:space="0" w:color="auto"/>
      </w:divBdr>
    </w:div>
    <w:div w:id="178936408">
      <w:bodyDiv w:val="1"/>
      <w:marLeft w:val="0"/>
      <w:marRight w:val="0"/>
      <w:marTop w:val="0"/>
      <w:marBottom w:val="0"/>
      <w:divBdr>
        <w:top w:val="none" w:sz="0" w:space="0" w:color="auto"/>
        <w:left w:val="none" w:sz="0" w:space="0" w:color="auto"/>
        <w:bottom w:val="none" w:sz="0" w:space="0" w:color="auto"/>
        <w:right w:val="none" w:sz="0" w:space="0" w:color="auto"/>
      </w:divBdr>
    </w:div>
    <w:div w:id="182524123">
      <w:bodyDiv w:val="1"/>
      <w:marLeft w:val="0"/>
      <w:marRight w:val="0"/>
      <w:marTop w:val="0"/>
      <w:marBottom w:val="0"/>
      <w:divBdr>
        <w:top w:val="none" w:sz="0" w:space="0" w:color="auto"/>
        <w:left w:val="none" w:sz="0" w:space="0" w:color="auto"/>
        <w:bottom w:val="none" w:sz="0" w:space="0" w:color="auto"/>
        <w:right w:val="none" w:sz="0" w:space="0" w:color="auto"/>
      </w:divBdr>
    </w:div>
    <w:div w:id="199784101">
      <w:bodyDiv w:val="1"/>
      <w:marLeft w:val="0"/>
      <w:marRight w:val="0"/>
      <w:marTop w:val="0"/>
      <w:marBottom w:val="0"/>
      <w:divBdr>
        <w:top w:val="none" w:sz="0" w:space="0" w:color="auto"/>
        <w:left w:val="none" w:sz="0" w:space="0" w:color="auto"/>
        <w:bottom w:val="none" w:sz="0" w:space="0" w:color="auto"/>
        <w:right w:val="none" w:sz="0" w:space="0" w:color="auto"/>
      </w:divBdr>
    </w:div>
    <w:div w:id="200631971">
      <w:bodyDiv w:val="1"/>
      <w:marLeft w:val="0"/>
      <w:marRight w:val="0"/>
      <w:marTop w:val="0"/>
      <w:marBottom w:val="0"/>
      <w:divBdr>
        <w:top w:val="none" w:sz="0" w:space="0" w:color="auto"/>
        <w:left w:val="none" w:sz="0" w:space="0" w:color="auto"/>
        <w:bottom w:val="none" w:sz="0" w:space="0" w:color="auto"/>
        <w:right w:val="none" w:sz="0" w:space="0" w:color="auto"/>
      </w:divBdr>
    </w:div>
    <w:div w:id="205146644">
      <w:bodyDiv w:val="1"/>
      <w:marLeft w:val="0"/>
      <w:marRight w:val="0"/>
      <w:marTop w:val="0"/>
      <w:marBottom w:val="0"/>
      <w:divBdr>
        <w:top w:val="none" w:sz="0" w:space="0" w:color="auto"/>
        <w:left w:val="none" w:sz="0" w:space="0" w:color="auto"/>
        <w:bottom w:val="none" w:sz="0" w:space="0" w:color="auto"/>
        <w:right w:val="none" w:sz="0" w:space="0" w:color="auto"/>
      </w:divBdr>
    </w:div>
    <w:div w:id="218438749">
      <w:bodyDiv w:val="1"/>
      <w:marLeft w:val="0"/>
      <w:marRight w:val="0"/>
      <w:marTop w:val="0"/>
      <w:marBottom w:val="0"/>
      <w:divBdr>
        <w:top w:val="none" w:sz="0" w:space="0" w:color="auto"/>
        <w:left w:val="none" w:sz="0" w:space="0" w:color="auto"/>
        <w:bottom w:val="none" w:sz="0" w:space="0" w:color="auto"/>
        <w:right w:val="none" w:sz="0" w:space="0" w:color="auto"/>
      </w:divBdr>
    </w:div>
    <w:div w:id="228537958">
      <w:bodyDiv w:val="1"/>
      <w:marLeft w:val="0"/>
      <w:marRight w:val="0"/>
      <w:marTop w:val="0"/>
      <w:marBottom w:val="0"/>
      <w:divBdr>
        <w:top w:val="none" w:sz="0" w:space="0" w:color="auto"/>
        <w:left w:val="none" w:sz="0" w:space="0" w:color="auto"/>
        <w:bottom w:val="none" w:sz="0" w:space="0" w:color="auto"/>
        <w:right w:val="none" w:sz="0" w:space="0" w:color="auto"/>
      </w:divBdr>
    </w:div>
    <w:div w:id="273245446">
      <w:bodyDiv w:val="1"/>
      <w:marLeft w:val="0"/>
      <w:marRight w:val="0"/>
      <w:marTop w:val="0"/>
      <w:marBottom w:val="0"/>
      <w:divBdr>
        <w:top w:val="none" w:sz="0" w:space="0" w:color="auto"/>
        <w:left w:val="none" w:sz="0" w:space="0" w:color="auto"/>
        <w:bottom w:val="none" w:sz="0" w:space="0" w:color="auto"/>
        <w:right w:val="none" w:sz="0" w:space="0" w:color="auto"/>
      </w:divBdr>
    </w:div>
    <w:div w:id="276986402">
      <w:bodyDiv w:val="1"/>
      <w:marLeft w:val="0"/>
      <w:marRight w:val="0"/>
      <w:marTop w:val="0"/>
      <w:marBottom w:val="0"/>
      <w:divBdr>
        <w:top w:val="none" w:sz="0" w:space="0" w:color="auto"/>
        <w:left w:val="none" w:sz="0" w:space="0" w:color="auto"/>
        <w:bottom w:val="none" w:sz="0" w:space="0" w:color="auto"/>
        <w:right w:val="none" w:sz="0" w:space="0" w:color="auto"/>
      </w:divBdr>
    </w:div>
    <w:div w:id="284385577">
      <w:bodyDiv w:val="1"/>
      <w:marLeft w:val="0"/>
      <w:marRight w:val="0"/>
      <w:marTop w:val="0"/>
      <w:marBottom w:val="0"/>
      <w:divBdr>
        <w:top w:val="none" w:sz="0" w:space="0" w:color="auto"/>
        <w:left w:val="none" w:sz="0" w:space="0" w:color="auto"/>
        <w:bottom w:val="none" w:sz="0" w:space="0" w:color="auto"/>
        <w:right w:val="none" w:sz="0" w:space="0" w:color="auto"/>
      </w:divBdr>
      <w:divsChild>
        <w:div w:id="686325466">
          <w:marLeft w:val="0"/>
          <w:marRight w:val="0"/>
          <w:marTop w:val="0"/>
          <w:marBottom w:val="0"/>
          <w:divBdr>
            <w:top w:val="none" w:sz="0" w:space="0" w:color="auto"/>
            <w:left w:val="none" w:sz="0" w:space="0" w:color="auto"/>
            <w:bottom w:val="none" w:sz="0" w:space="0" w:color="auto"/>
            <w:right w:val="none" w:sz="0" w:space="0" w:color="auto"/>
          </w:divBdr>
        </w:div>
      </w:divsChild>
    </w:div>
    <w:div w:id="286161505">
      <w:bodyDiv w:val="1"/>
      <w:marLeft w:val="0"/>
      <w:marRight w:val="0"/>
      <w:marTop w:val="0"/>
      <w:marBottom w:val="0"/>
      <w:divBdr>
        <w:top w:val="none" w:sz="0" w:space="0" w:color="auto"/>
        <w:left w:val="none" w:sz="0" w:space="0" w:color="auto"/>
        <w:bottom w:val="none" w:sz="0" w:space="0" w:color="auto"/>
        <w:right w:val="none" w:sz="0" w:space="0" w:color="auto"/>
      </w:divBdr>
    </w:div>
    <w:div w:id="312568460">
      <w:bodyDiv w:val="1"/>
      <w:marLeft w:val="0"/>
      <w:marRight w:val="0"/>
      <w:marTop w:val="0"/>
      <w:marBottom w:val="0"/>
      <w:divBdr>
        <w:top w:val="none" w:sz="0" w:space="0" w:color="auto"/>
        <w:left w:val="none" w:sz="0" w:space="0" w:color="auto"/>
        <w:bottom w:val="none" w:sz="0" w:space="0" w:color="auto"/>
        <w:right w:val="none" w:sz="0" w:space="0" w:color="auto"/>
      </w:divBdr>
    </w:div>
    <w:div w:id="314531289">
      <w:bodyDiv w:val="1"/>
      <w:marLeft w:val="0"/>
      <w:marRight w:val="0"/>
      <w:marTop w:val="0"/>
      <w:marBottom w:val="0"/>
      <w:divBdr>
        <w:top w:val="none" w:sz="0" w:space="0" w:color="auto"/>
        <w:left w:val="none" w:sz="0" w:space="0" w:color="auto"/>
        <w:bottom w:val="none" w:sz="0" w:space="0" w:color="auto"/>
        <w:right w:val="none" w:sz="0" w:space="0" w:color="auto"/>
      </w:divBdr>
    </w:div>
    <w:div w:id="322272051">
      <w:bodyDiv w:val="1"/>
      <w:marLeft w:val="0"/>
      <w:marRight w:val="0"/>
      <w:marTop w:val="0"/>
      <w:marBottom w:val="0"/>
      <w:divBdr>
        <w:top w:val="none" w:sz="0" w:space="0" w:color="auto"/>
        <w:left w:val="none" w:sz="0" w:space="0" w:color="auto"/>
        <w:bottom w:val="none" w:sz="0" w:space="0" w:color="auto"/>
        <w:right w:val="none" w:sz="0" w:space="0" w:color="auto"/>
      </w:divBdr>
    </w:div>
    <w:div w:id="331448097">
      <w:bodyDiv w:val="1"/>
      <w:marLeft w:val="0"/>
      <w:marRight w:val="0"/>
      <w:marTop w:val="0"/>
      <w:marBottom w:val="0"/>
      <w:divBdr>
        <w:top w:val="none" w:sz="0" w:space="0" w:color="auto"/>
        <w:left w:val="none" w:sz="0" w:space="0" w:color="auto"/>
        <w:bottom w:val="none" w:sz="0" w:space="0" w:color="auto"/>
        <w:right w:val="none" w:sz="0" w:space="0" w:color="auto"/>
      </w:divBdr>
    </w:div>
    <w:div w:id="335614504">
      <w:bodyDiv w:val="1"/>
      <w:marLeft w:val="0"/>
      <w:marRight w:val="0"/>
      <w:marTop w:val="0"/>
      <w:marBottom w:val="0"/>
      <w:divBdr>
        <w:top w:val="none" w:sz="0" w:space="0" w:color="auto"/>
        <w:left w:val="none" w:sz="0" w:space="0" w:color="auto"/>
        <w:bottom w:val="none" w:sz="0" w:space="0" w:color="auto"/>
        <w:right w:val="none" w:sz="0" w:space="0" w:color="auto"/>
      </w:divBdr>
    </w:div>
    <w:div w:id="366569477">
      <w:bodyDiv w:val="1"/>
      <w:marLeft w:val="0"/>
      <w:marRight w:val="0"/>
      <w:marTop w:val="0"/>
      <w:marBottom w:val="0"/>
      <w:divBdr>
        <w:top w:val="none" w:sz="0" w:space="0" w:color="auto"/>
        <w:left w:val="none" w:sz="0" w:space="0" w:color="auto"/>
        <w:bottom w:val="none" w:sz="0" w:space="0" w:color="auto"/>
        <w:right w:val="none" w:sz="0" w:space="0" w:color="auto"/>
      </w:divBdr>
    </w:div>
    <w:div w:id="388499580">
      <w:bodyDiv w:val="1"/>
      <w:marLeft w:val="0"/>
      <w:marRight w:val="0"/>
      <w:marTop w:val="0"/>
      <w:marBottom w:val="0"/>
      <w:divBdr>
        <w:top w:val="none" w:sz="0" w:space="0" w:color="auto"/>
        <w:left w:val="none" w:sz="0" w:space="0" w:color="auto"/>
        <w:bottom w:val="none" w:sz="0" w:space="0" w:color="auto"/>
        <w:right w:val="none" w:sz="0" w:space="0" w:color="auto"/>
      </w:divBdr>
    </w:div>
    <w:div w:id="399447977">
      <w:bodyDiv w:val="1"/>
      <w:marLeft w:val="0"/>
      <w:marRight w:val="0"/>
      <w:marTop w:val="0"/>
      <w:marBottom w:val="0"/>
      <w:divBdr>
        <w:top w:val="none" w:sz="0" w:space="0" w:color="auto"/>
        <w:left w:val="none" w:sz="0" w:space="0" w:color="auto"/>
        <w:bottom w:val="none" w:sz="0" w:space="0" w:color="auto"/>
        <w:right w:val="none" w:sz="0" w:space="0" w:color="auto"/>
      </w:divBdr>
    </w:div>
    <w:div w:id="399909161">
      <w:bodyDiv w:val="1"/>
      <w:marLeft w:val="0"/>
      <w:marRight w:val="0"/>
      <w:marTop w:val="0"/>
      <w:marBottom w:val="0"/>
      <w:divBdr>
        <w:top w:val="none" w:sz="0" w:space="0" w:color="auto"/>
        <w:left w:val="none" w:sz="0" w:space="0" w:color="auto"/>
        <w:bottom w:val="none" w:sz="0" w:space="0" w:color="auto"/>
        <w:right w:val="none" w:sz="0" w:space="0" w:color="auto"/>
      </w:divBdr>
    </w:div>
    <w:div w:id="400912770">
      <w:bodyDiv w:val="1"/>
      <w:marLeft w:val="0"/>
      <w:marRight w:val="0"/>
      <w:marTop w:val="0"/>
      <w:marBottom w:val="0"/>
      <w:divBdr>
        <w:top w:val="none" w:sz="0" w:space="0" w:color="auto"/>
        <w:left w:val="none" w:sz="0" w:space="0" w:color="auto"/>
        <w:bottom w:val="none" w:sz="0" w:space="0" w:color="auto"/>
        <w:right w:val="none" w:sz="0" w:space="0" w:color="auto"/>
      </w:divBdr>
    </w:div>
    <w:div w:id="400952848">
      <w:bodyDiv w:val="1"/>
      <w:marLeft w:val="0"/>
      <w:marRight w:val="0"/>
      <w:marTop w:val="0"/>
      <w:marBottom w:val="0"/>
      <w:divBdr>
        <w:top w:val="none" w:sz="0" w:space="0" w:color="auto"/>
        <w:left w:val="none" w:sz="0" w:space="0" w:color="auto"/>
        <w:bottom w:val="none" w:sz="0" w:space="0" w:color="auto"/>
        <w:right w:val="none" w:sz="0" w:space="0" w:color="auto"/>
      </w:divBdr>
      <w:divsChild>
        <w:div w:id="213397591">
          <w:marLeft w:val="0"/>
          <w:marRight w:val="0"/>
          <w:marTop w:val="0"/>
          <w:marBottom w:val="0"/>
          <w:divBdr>
            <w:top w:val="none" w:sz="0" w:space="0" w:color="auto"/>
            <w:left w:val="none" w:sz="0" w:space="0" w:color="auto"/>
            <w:bottom w:val="none" w:sz="0" w:space="0" w:color="auto"/>
            <w:right w:val="none" w:sz="0" w:space="0" w:color="auto"/>
          </w:divBdr>
          <w:divsChild>
            <w:div w:id="1568877351">
              <w:marLeft w:val="0"/>
              <w:marRight w:val="0"/>
              <w:marTop w:val="0"/>
              <w:marBottom w:val="0"/>
              <w:divBdr>
                <w:top w:val="none" w:sz="0" w:space="0" w:color="auto"/>
                <w:left w:val="none" w:sz="0" w:space="0" w:color="auto"/>
                <w:bottom w:val="none" w:sz="0" w:space="0" w:color="auto"/>
                <w:right w:val="none" w:sz="0" w:space="0" w:color="auto"/>
              </w:divBdr>
              <w:divsChild>
                <w:div w:id="178114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222448">
      <w:bodyDiv w:val="1"/>
      <w:marLeft w:val="0"/>
      <w:marRight w:val="0"/>
      <w:marTop w:val="0"/>
      <w:marBottom w:val="0"/>
      <w:divBdr>
        <w:top w:val="none" w:sz="0" w:space="0" w:color="auto"/>
        <w:left w:val="none" w:sz="0" w:space="0" w:color="auto"/>
        <w:bottom w:val="none" w:sz="0" w:space="0" w:color="auto"/>
        <w:right w:val="none" w:sz="0" w:space="0" w:color="auto"/>
      </w:divBdr>
    </w:div>
    <w:div w:id="405345068">
      <w:bodyDiv w:val="1"/>
      <w:marLeft w:val="0"/>
      <w:marRight w:val="0"/>
      <w:marTop w:val="0"/>
      <w:marBottom w:val="0"/>
      <w:divBdr>
        <w:top w:val="none" w:sz="0" w:space="0" w:color="auto"/>
        <w:left w:val="none" w:sz="0" w:space="0" w:color="auto"/>
        <w:bottom w:val="none" w:sz="0" w:space="0" w:color="auto"/>
        <w:right w:val="none" w:sz="0" w:space="0" w:color="auto"/>
      </w:divBdr>
    </w:div>
    <w:div w:id="429741071">
      <w:bodyDiv w:val="1"/>
      <w:marLeft w:val="0"/>
      <w:marRight w:val="0"/>
      <w:marTop w:val="0"/>
      <w:marBottom w:val="0"/>
      <w:divBdr>
        <w:top w:val="none" w:sz="0" w:space="0" w:color="auto"/>
        <w:left w:val="none" w:sz="0" w:space="0" w:color="auto"/>
        <w:bottom w:val="none" w:sz="0" w:space="0" w:color="auto"/>
        <w:right w:val="none" w:sz="0" w:space="0" w:color="auto"/>
      </w:divBdr>
    </w:div>
    <w:div w:id="455829027">
      <w:bodyDiv w:val="1"/>
      <w:marLeft w:val="0"/>
      <w:marRight w:val="0"/>
      <w:marTop w:val="0"/>
      <w:marBottom w:val="0"/>
      <w:divBdr>
        <w:top w:val="none" w:sz="0" w:space="0" w:color="auto"/>
        <w:left w:val="none" w:sz="0" w:space="0" w:color="auto"/>
        <w:bottom w:val="none" w:sz="0" w:space="0" w:color="auto"/>
        <w:right w:val="none" w:sz="0" w:space="0" w:color="auto"/>
      </w:divBdr>
    </w:div>
    <w:div w:id="463232370">
      <w:bodyDiv w:val="1"/>
      <w:marLeft w:val="0"/>
      <w:marRight w:val="0"/>
      <w:marTop w:val="0"/>
      <w:marBottom w:val="0"/>
      <w:divBdr>
        <w:top w:val="none" w:sz="0" w:space="0" w:color="auto"/>
        <w:left w:val="none" w:sz="0" w:space="0" w:color="auto"/>
        <w:bottom w:val="none" w:sz="0" w:space="0" w:color="auto"/>
        <w:right w:val="none" w:sz="0" w:space="0" w:color="auto"/>
      </w:divBdr>
    </w:div>
    <w:div w:id="465006671">
      <w:bodyDiv w:val="1"/>
      <w:marLeft w:val="0"/>
      <w:marRight w:val="0"/>
      <w:marTop w:val="0"/>
      <w:marBottom w:val="0"/>
      <w:divBdr>
        <w:top w:val="none" w:sz="0" w:space="0" w:color="auto"/>
        <w:left w:val="none" w:sz="0" w:space="0" w:color="auto"/>
        <w:bottom w:val="none" w:sz="0" w:space="0" w:color="auto"/>
        <w:right w:val="none" w:sz="0" w:space="0" w:color="auto"/>
      </w:divBdr>
    </w:div>
    <w:div w:id="475338001">
      <w:bodyDiv w:val="1"/>
      <w:marLeft w:val="0"/>
      <w:marRight w:val="0"/>
      <w:marTop w:val="0"/>
      <w:marBottom w:val="0"/>
      <w:divBdr>
        <w:top w:val="none" w:sz="0" w:space="0" w:color="auto"/>
        <w:left w:val="none" w:sz="0" w:space="0" w:color="auto"/>
        <w:bottom w:val="none" w:sz="0" w:space="0" w:color="auto"/>
        <w:right w:val="none" w:sz="0" w:space="0" w:color="auto"/>
      </w:divBdr>
      <w:divsChild>
        <w:div w:id="1203518505">
          <w:marLeft w:val="0"/>
          <w:marRight w:val="0"/>
          <w:marTop w:val="0"/>
          <w:marBottom w:val="0"/>
          <w:divBdr>
            <w:top w:val="none" w:sz="0" w:space="0" w:color="auto"/>
            <w:left w:val="none" w:sz="0" w:space="0" w:color="auto"/>
            <w:bottom w:val="none" w:sz="0" w:space="0" w:color="auto"/>
            <w:right w:val="none" w:sz="0" w:space="0" w:color="auto"/>
          </w:divBdr>
          <w:divsChild>
            <w:div w:id="1069963956">
              <w:marLeft w:val="0"/>
              <w:marRight w:val="0"/>
              <w:marTop w:val="0"/>
              <w:marBottom w:val="0"/>
              <w:divBdr>
                <w:top w:val="none" w:sz="0" w:space="0" w:color="auto"/>
                <w:left w:val="none" w:sz="0" w:space="0" w:color="auto"/>
                <w:bottom w:val="none" w:sz="0" w:space="0" w:color="auto"/>
                <w:right w:val="none" w:sz="0" w:space="0" w:color="auto"/>
              </w:divBdr>
              <w:divsChild>
                <w:div w:id="317928133">
                  <w:marLeft w:val="0"/>
                  <w:marRight w:val="0"/>
                  <w:marTop w:val="0"/>
                  <w:marBottom w:val="0"/>
                  <w:divBdr>
                    <w:top w:val="none" w:sz="0" w:space="0" w:color="auto"/>
                    <w:left w:val="none" w:sz="0" w:space="0" w:color="auto"/>
                    <w:bottom w:val="none" w:sz="0" w:space="0" w:color="auto"/>
                    <w:right w:val="none" w:sz="0" w:space="0" w:color="auto"/>
                  </w:divBdr>
                  <w:divsChild>
                    <w:div w:id="1839148789">
                      <w:marLeft w:val="0"/>
                      <w:marRight w:val="0"/>
                      <w:marTop w:val="0"/>
                      <w:marBottom w:val="0"/>
                      <w:divBdr>
                        <w:top w:val="none" w:sz="0" w:space="0" w:color="auto"/>
                        <w:left w:val="none" w:sz="0" w:space="0" w:color="auto"/>
                        <w:bottom w:val="single" w:sz="48" w:space="18" w:color="000077"/>
                        <w:right w:val="none" w:sz="0" w:space="0" w:color="auto"/>
                      </w:divBdr>
                    </w:div>
                  </w:divsChild>
                </w:div>
              </w:divsChild>
            </w:div>
          </w:divsChild>
        </w:div>
      </w:divsChild>
    </w:div>
    <w:div w:id="488057002">
      <w:bodyDiv w:val="1"/>
      <w:marLeft w:val="0"/>
      <w:marRight w:val="0"/>
      <w:marTop w:val="0"/>
      <w:marBottom w:val="0"/>
      <w:divBdr>
        <w:top w:val="none" w:sz="0" w:space="0" w:color="auto"/>
        <w:left w:val="none" w:sz="0" w:space="0" w:color="auto"/>
        <w:bottom w:val="none" w:sz="0" w:space="0" w:color="auto"/>
        <w:right w:val="none" w:sz="0" w:space="0" w:color="auto"/>
      </w:divBdr>
    </w:div>
    <w:div w:id="506528432">
      <w:bodyDiv w:val="1"/>
      <w:marLeft w:val="0"/>
      <w:marRight w:val="0"/>
      <w:marTop w:val="0"/>
      <w:marBottom w:val="0"/>
      <w:divBdr>
        <w:top w:val="none" w:sz="0" w:space="0" w:color="auto"/>
        <w:left w:val="none" w:sz="0" w:space="0" w:color="auto"/>
        <w:bottom w:val="none" w:sz="0" w:space="0" w:color="auto"/>
        <w:right w:val="none" w:sz="0" w:space="0" w:color="auto"/>
      </w:divBdr>
    </w:div>
    <w:div w:id="511653656">
      <w:bodyDiv w:val="1"/>
      <w:marLeft w:val="0"/>
      <w:marRight w:val="0"/>
      <w:marTop w:val="0"/>
      <w:marBottom w:val="0"/>
      <w:divBdr>
        <w:top w:val="none" w:sz="0" w:space="0" w:color="auto"/>
        <w:left w:val="none" w:sz="0" w:space="0" w:color="auto"/>
        <w:bottom w:val="none" w:sz="0" w:space="0" w:color="auto"/>
        <w:right w:val="none" w:sz="0" w:space="0" w:color="auto"/>
      </w:divBdr>
    </w:div>
    <w:div w:id="513345607">
      <w:bodyDiv w:val="1"/>
      <w:marLeft w:val="0"/>
      <w:marRight w:val="0"/>
      <w:marTop w:val="0"/>
      <w:marBottom w:val="0"/>
      <w:divBdr>
        <w:top w:val="none" w:sz="0" w:space="0" w:color="auto"/>
        <w:left w:val="none" w:sz="0" w:space="0" w:color="auto"/>
        <w:bottom w:val="none" w:sz="0" w:space="0" w:color="auto"/>
        <w:right w:val="none" w:sz="0" w:space="0" w:color="auto"/>
      </w:divBdr>
      <w:divsChild>
        <w:div w:id="162866880">
          <w:marLeft w:val="0"/>
          <w:marRight w:val="0"/>
          <w:marTop w:val="0"/>
          <w:marBottom w:val="0"/>
          <w:divBdr>
            <w:top w:val="none" w:sz="0" w:space="0" w:color="auto"/>
            <w:left w:val="none" w:sz="0" w:space="0" w:color="auto"/>
            <w:bottom w:val="none" w:sz="0" w:space="0" w:color="auto"/>
            <w:right w:val="none" w:sz="0" w:space="0" w:color="auto"/>
          </w:divBdr>
          <w:divsChild>
            <w:div w:id="894513566">
              <w:marLeft w:val="0"/>
              <w:marRight w:val="0"/>
              <w:marTop w:val="0"/>
              <w:marBottom w:val="0"/>
              <w:divBdr>
                <w:top w:val="none" w:sz="0" w:space="0" w:color="auto"/>
                <w:left w:val="none" w:sz="0" w:space="0" w:color="auto"/>
                <w:bottom w:val="none" w:sz="0" w:space="0" w:color="auto"/>
                <w:right w:val="none" w:sz="0" w:space="0" w:color="auto"/>
              </w:divBdr>
              <w:divsChild>
                <w:div w:id="1254893392">
                  <w:marLeft w:val="0"/>
                  <w:marRight w:val="0"/>
                  <w:marTop w:val="0"/>
                  <w:marBottom w:val="0"/>
                  <w:divBdr>
                    <w:top w:val="none" w:sz="0" w:space="0" w:color="auto"/>
                    <w:left w:val="none" w:sz="0" w:space="0" w:color="auto"/>
                    <w:bottom w:val="none" w:sz="0" w:space="0" w:color="auto"/>
                    <w:right w:val="none" w:sz="0" w:space="0" w:color="auto"/>
                  </w:divBdr>
                </w:div>
                <w:div w:id="96465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048456">
      <w:bodyDiv w:val="1"/>
      <w:marLeft w:val="0"/>
      <w:marRight w:val="0"/>
      <w:marTop w:val="0"/>
      <w:marBottom w:val="0"/>
      <w:divBdr>
        <w:top w:val="none" w:sz="0" w:space="0" w:color="auto"/>
        <w:left w:val="none" w:sz="0" w:space="0" w:color="auto"/>
        <w:bottom w:val="none" w:sz="0" w:space="0" w:color="auto"/>
        <w:right w:val="none" w:sz="0" w:space="0" w:color="auto"/>
      </w:divBdr>
    </w:div>
    <w:div w:id="540482259">
      <w:bodyDiv w:val="1"/>
      <w:marLeft w:val="0"/>
      <w:marRight w:val="0"/>
      <w:marTop w:val="0"/>
      <w:marBottom w:val="0"/>
      <w:divBdr>
        <w:top w:val="none" w:sz="0" w:space="0" w:color="auto"/>
        <w:left w:val="none" w:sz="0" w:space="0" w:color="auto"/>
        <w:bottom w:val="none" w:sz="0" w:space="0" w:color="auto"/>
        <w:right w:val="none" w:sz="0" w:space="0" w:color="auto"/>
      </w:divBdr>
    </w:div>
    <w:div w:id="550310188">
      <w:bodyDiv w:val="1"/>
      <w:marLeft w:val="0"/>
      <w:marRight w:val="0"/>
      <w:marTop w:val="0"/>
      <w:marBottom w:val="0"/>
      <w:divBdr>
        <w:top w:val="none" w:sz="0" w:space="0" w:color="auto"/>
        <w:left w:val="none" w:sz="0" w:space="0" w:color="auto"/>
        <w:bottom w:val="none" w:sz="0" w:space="0" w:color="auto"/>
        <w:right w:val="none" w:sz="0" w:space="0" w:color="auto"/>
      </w:divBdr>
    </w:div>
    <w:div w:id="551890647">
      <w:bodyDiv w:val="1"/>
      <w:marLeft w:val="0"/>
      <w:marRight w:val="0"/>
      <w:marTop w:val="0"/>
      <w:marBottom w:val="0"/>
      <w:divBdr>
        <w:top w:val="none" w:sz="0" w:space="0" w:color="auto"/>
        <w:left w:val="none" w:sz="0" w:space="0" w:color="auto"/>
        <w:bottom w:val="none" w:sz="0" w:space="0" w:color="auto"/>
        <w:right w:val="none" w:sz="0" w:space="0" w:color="auto"/>
      </w:divBdr>
    </w:div>
    <w:div w:id="559706989">
      <w:bodyDiv w:val="1"/>
      <w:marLeft w:val="0"/>
      <w:marRight w:val="0"/>
      <w:marTop w:val="0"/>
      <w:marBottom w:val="0"/>
      <w:divBdr>
        <w:top w:val="none" w:sz="0" w:space="0" w:color="auto"/>
        <w:left w:val="none" w:sz="0" w:space="0" w:color="auto"/>
        <w:bottom w:val="none" w:sz="0" w:space="0" w:color="auto"/>
        <w:right w:val="none" w:sz="0" w:space="0" w:color="auto"/>
      </w:divBdr>
    </w:div>
    <w:div w:id="562567715">
      <w:bodyDiv w:val="1"/>
      <w:marLeft w:val="0"/>
      <w:marRight w:val="0"/>
      <w:marTop w:val="0"/>
      <w:marBottom w:val="0"/>
      <w:divBdr>
        <w:top w:val="none" w:sz="0" w:space="0" w:color="auto"/>
        <w:left w:val="none" w:sz="0" w:space="0" w:color="auto"/>
        <w:bottom w:val="none" w:sz="0" w:space="0" w:color="auto"/>
        <w:right w:val="none" w:sz="0" w:space="0" w:color="auto"/>
      </w:divBdr>
    </w:div>
    <w:div w:id="568225243">
      <w:bodyDiv w:val="1"/>
      <w:marLeft w:val="0"/>
      <w:marRight w:val="0"/>
      <w:marTop w:val="0"/>
      <w:marBottom w:val="0"/>
      <w:divBdr>
        <w:top w:val="none" w:sz="0" w:space="0" w:color="auto"/>
        <w:left w:val="none" w:sz="0" w:space="0" w:color="auto"/>
        <w:bottom w:val="none" w:sz="0" w:space="0" w:color="auto"/>
        <w:right w:val="none" w:sz="0" w:space="0" w:color="auto"/>
      </w:divBdr>
    </w:div>
    <w:div w:id="577323092">
      <w:bodyDiv w:val="1"/>
      <w:marLeft w:val="0"/>
      <w:marRight w:val="0"/>
      <w:marTop w:val="0"/>
      <w:marBottom w:val="0"/>
      <w:divBdr>
        <w:top w:val="none" w:sz="0" w:space="0" w:color="auto"/>
        <w:left w:val="none" w:sz="0" w:space="0" w:color="auto"/>
        <w:bottom w:val="none" w:sz="0" w:space="0" w:color="auto"/>
        <w:right w:val="none" w:sz="0" w:space="0" w:color="auto"/>
      </w:divBdr>
      <w:divsChild>
        <w:div w:id="1627469528">
          <w:marLeft w:val="0"/>
          <w:marRight w:val="0"/>
          <w:marTop w:val="0"/>
          <w:marBottom w:val="0"/>
          <w:divBdr>
            <w:top w:val="none" w:sz="0" w:space="0" w:color="auto"/>
            <w:left w:val="none" w:sz="0" w:space="0" w:color="auto"/>
            <w:bottom w:val="none" w:sz="0" w:space="0" w:color="auto"/>
            <w:right w:val="none" w:sz="0" w:space="0" w:color="auto"/>
          </w:divBdr>
          <w:divsChild>
            <w:div w:id="997420039">
              <w:marLeft w:val="0"/>
              <w:marRight w:val="0"/>
              <w:marTop w:val="0"/>
              <w:marBottom w:val="0"/>
              <w:divBdr>
                <w:top w:val="none" w:sz="0" w:space="0" w:color="auto"/>
                <w:left w:val="none" w:sz="0" w:space="0" w:color="auto"/>
                <w:bottom w:val="none" w:sz="0" w:space="0" w:color="auto"/>
                <w:right w:val="none" w:sz="0" w:space="0" w:color="auto"/>
              </w:divBdr>
              <w:divsChild>
                <w:div w:id="4998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609962">
      <w:bodyDiv w:val="1"/>
      <w:marLeft w:val="0"/>
      <w:marRight w:val="0"/>
      <w:marTop w:val="0"/>
      <w:marBottom w:val="0"/>
      <w:divBdr>
        <w:top w:val="none" w:sz="0" w:space="0" w:color="auto"/>
        <w:left w:val="none" w:sz="0" w:space="0" w:color="auto"/>
        <w:bottom w:val="none" w:sz="0" w:space="0" w:color="auto"/>
        <w:right w:val="none" w:sz="0" w:space="0" w:color="auto"/>
      </w:divBdr>
      <w:divsChild>
        <w:div w:id="1681810977">
          <w:marLeft w:val="0"/>
          <w:marRight w:val="0"/>
          <w:marTop w:val="0"/>
          <w:marBottom w:val="0"/>
          <w:divBdr>
            <w:top w:val="none" w:sz="0" w:space="0" w:color="auto"/>
            <w:left w:val="none" w:sz="0" w:space="0" w:color="auto"/>
            <w:bottom w:val="none" w:sz="0" w:space="0" w:color="auto"/>
            <w:right w:val="none" w:sz="0" w:space="0" w:color="auto"/>
          </w:divBdr>
          <w:divsChild>
            <w:div w:id="638725102">
              <w:marLeft w:val="0"/>
              <w:marRight w:val="0"/>
              <w:marTop w:val="0"/>
              <w:marBottom w:val="0"/>
              <w:divBdr>
                <w:top w:val="none" w:sz="0" w:space="0" w:color="auto"/>
                <w:left w:val="none" w:sz="0" w:space="0" w:color="auto"/>
                <w:bottom w:val="none" w:sz="0" w:space="0" w:color="auto"/>
                <w:right w:val="none" w:sz="0" w:space="0" w:color="auto"/>
              </w:divBdr>
              <w:divsChild>
                <w:div w:id="2018725584">
                  <w:marLeft w:val="0"/>
                  <w:marRight w:val="0"/>
                  <w:marTop w:val="0"/>
                  <w:marBottom w:val="0"/>
                  <w:divBdr>
                    <w:top w:val="none" w:sz="0" w:space="0" w:color="auto"/>
                    <w:left w:val="none" w:sz="0" w:space="0" w:color="auto"/>
                    <w:bottom w:val="none" w:sz="0" w:space="0" w:color="auto"/>
                    <w:right w:val="none" w:sz="0" w:space="0" w:color="auto"/>
                  </w:divBdr>
                  <w:divsChild>
                    <w:div w:id="1757437785">
                      <w:marLeft w:val="0"/>
                      <w:marRight w:val="0"/>
                      <w:marTop w:val="0"/>
                      <w:marBottom w:val="0"/>
                      <w:divBdr>
                        <w:top w:val="none" w:sz="0" w:space="0" w:color="auto"/>
                        <w:left w:val="none" w:sz="0" w:space="0" w:color="auto"/>
                        <w:bottom w:val="single" w:sz="48" w:space="18" w:color="000077"/>
                        <w:right w:val="none" w:sz="0" w:space="0" w:color="auto"/>
                      </w:divBdr>
                    </w:div>
                  </w:divsChild>
                </w:div>
              </w:divsChild>
            </w:div>
          </w:divsChild>
        </w:div>
      </w:divsChild>
    </w:div>
    <w:div w:id="584648571">
      <w:bodyDiv w:val="1"/>
      <w:marLeft w:val="0"/>
      <w:marRight w:val="0"/>
      <w:marTop w:val="0"/>
      <w:marBottom w:val="0"/>
      <w:divBdr>
        <w:top w:val="none" w:sz="0" w:space="0" w:color="auto"/>
        <w:left w:val="none" w:sz="0" w:space="0" w:color="auto"/>
        <w:bottom w:val="none" w:sz="0" w:space="0" w:color="auto"/>
        <w:right w:val="none" w:sz="0" w:space="0" w:color="auto"/>
      </w:divBdr>
    </w:div>
    <w:div w:id="585767008">
      <w:bodyDiv w:val="1"/>
      <w:marLeft w:val="0"/>
      <w:marRight w:val="0"/>
      <w:marTop w:val="0"/>
      <w:marBottom w:val="0"/>
      <w:divBdr>
        <w:top w:val="none" w:sz="0" w:space="0" w:color="auto"/>
        <w:left w:val="none" w:sz="0" w:space="0" w:color="auto"/>
        <w:bottom w:val="none" w:sz="0" w:space="0" w:color="auto"/>
        <w:right w:val="none" w:sz="0" w:space="0" w:color="auto"/>
      </w:divBdr>
    </w:div>
    <w:div w:id="606810657">
      <w:bodyDiv w:val="1"/>
      <w:marLeft w:val="0"/>
      <w:marRight w:val="0"/>
      <w:marTop w:val="0"/>
      <w:marBottom w:val="0"/>
      <w:divBdr>
        <w:top w:val="none" w:sz="0" w:space="0" w:color="auto"/>
        <w:left w:val="none" w:sz="0" w:space="0" w:color="auto"/>
        <w:bottom w:val="none" w:sz="0" w:space="0" w:color="auto"/>
        <w:right w:val="none" w:sz="0" w:space="0" w:color="auto"/>
      </w:divBdr>
    </w:div>
    <w:div w:id="617026134">
      <w:bodyDiv w:val="1"/>
      <w:marLeft w:val="0"/>
      <w:marRight w:val="0"/>
      <w:marTop w:val="0"/>
      <w:marBottom w:val="0"/>
      <w:divBdr>
        <w:top w:val="none" w:sz="0" w:space="0" w:color="auto"/>
        <w:left w:val="none" w:sz="0" w:space="0" w:color="auto"/>
        <w:bottom w:val="none" w:sz="0" w:space="0" w:color="auto"/>
        <w:right w:val="none" w:sz="0" w:space="0" w:color="auto"/>
      </w:divBdr>
    </w:div>
    <w:div w:id="617686858">
      <w:bodyDiv w:val="1"/>
      <w:marLeft w:val="0"/>
      <w:marRight w:val="0"/>
      <w:marTop w:val="0"/>
      <w:marBottom w:val="0"/>
      <w:divBdr>
        <w:top w:val="none" w:sz="0" w:space="0" w:color="auto"/>
        <w:left w:val="none" w:sz="0" w:space="0" w:color="auto"/>
        <w:bottom w:val="none" w:sz="0" w:space="0" w:color="auto"/>
        <w:right w:val="none" w:sz="0" w:space="0" w:color="auto"/>
      </w:divBdr>
    </w:div>
    <w:div w:id="625237152">
      <w:bodyDiv w:val="1"/>
      <w:marLeft w:val="0"/>
      <w:marRight w:val="0"/>
      <w:marTop w:val="0"/>
      <w:marBottom w:val="0"/>
      <w:divBdr>
        <w:top w:val="none" w:sz="0" w:space="0" w:color="auto"/>
        <w:left w:val="none" w:sz="0" w:space="0" w:color="auto"/>
        <w:bottom w:val="none" w:sz="0" w:space="0" w:color="auto"/>
        <w:right w:val="none" w:sz="0" w:space="0" w:color="auto"/>
      </w:divBdr>
    </w:div>
    <w:div w:id="633683162">
      <w:bodyDiv w:val="1"/>
      <w:marLeft w:val="0"/>
      <w:marRight w:val="0"/>
      <w:marTop w:val="0"/>
      <w:marBottom w:val="0"/>
      <w:divBdr>
        <w:top w:val="none" w:sz="0" w:space="0" w:color="auto"/>
        <w:left w:val="none" w:sz="0" w:space="0" w:color="auto"/>
        <w:bottom w:val="none" w:sz="0" w:space="0" w:color="auto"/>
        <w:right w:val="none" w:sz="0" w:space="0" w:color="auto"/>
      </w:divBdr>
    </w:div>
    <w:div w:id="636643115">
      <w:bodyDiv w:val="1"/>
      <w:marLeft w:val="0"/>
      <w:marRight w:val="0"/>
      <w:marTop w:val="0"/>
      <w:marBottom w:val="0"/>
      <w:divBdr>
        <w:top w:val="none" w:sz="0" w:space="0" w:color="auto"/>
        <w:left w:val="none" w:sz="0" w:space="0" w:color="auto"/>
        <w:bottom w:val="none" w:sz="0" w:space="0" w:color="auto"/>
        <w:right w:val="none" w:sz="0" w:space="0" w:color="auto"/>
      </w:divBdr>
    </w:div>
    <w:div w:id="658924805">
      <w:bodyDiv w:val="1"/>
      <w:marLeft w:val="0"/>
      <w:marRight w:val="0"/>
      <w:marTop w:val="0"/>
      <w:marBottom w:val="0"/>
      <w:divBdr>
        <w:top w:val="none" w:sz="0" w:space="0" w:color="auto"/>
        <w:left w:val="none" w:sz="0" w:space="0" w:color="auto"/>
        <w:bottom w:val="none" w:sz="0" w:space="0" w:color="auto"/>
        <w:right w:val="none" w:sz="0" w:space="0" w:color="auto"/>
      </w:divBdr>
    </w:div>
    <w:div w:id="661355193">
      <w:bodyDiv w:val="1"/>
      <w:marLeft w:val="0"/>
      <w:marRight w:val="0"/>
      <w:marTop w:val="0"/>
      <w:marBottom w:val="0"/>
      <w:divBdr>
        <w:top w:val="none" w:sz="0" w:space="0" w:color="auto"/>
        <w:left w:val="none" w:sz="0" w:space="0" w:color="auto"/>
        <w:bottom w:val="none" w:sz="0" w:space="0" w:color="auto"/>
        <w:right w:val="none" w:sz="0" w:space="0" w:color="auto"/>
      </w:divBdr>
    </w:div>
    <w:div w:id="700008947">
      <w:bodyDiv w:val="1"/>
      <w:marLeft w:val="0"/>
      <w:marRight w:val="0"/>
      <w:marTop w:val="0"/>
      <w:marBottom w:val="0"/>
      <w:divBdr>
        <w:top w:val="none" w:sz="0" w:space="0" w:color="auto"/>
        <w:left w:val="none" w:sz="0" w:space="0" w:color="auto"/>
        <w:bottom w:val="none" w:sz="0" w:space="0" w:color="auto"/>
        <w:right w:val="none" w:sz="0" w:space="0" w:color="auto"/>
      </w:divBdr>
    </w:div>
    <w:div w:id="701177435">
      <w:bodyDiv w:val="1"/>
      <w:marLeft w:val="0"/>
      <w:marRight w:val="0"/>
      <w:marTop w:val="0"/>
      <w:marBottom w:val="0"/>
      <w:divBdr>
        <w:top w:val="none" w:sz="0" w:space="0" w:color="auto"/>
        <w:left w:val="none" w:sz="0" w:space="0" w:color="auto"/>
        <w:bottom w:val="none" w:sz="0" w:space="0" w:color="auto"/>
        <w:right w:val="none" w:sz="0" w:space="0" w:color="auto"/>
      </w:divBdr>
    </w:div>
    <w:div w:id="718700223">
      <w:bodyDiv w:val="1"/>
      <w:marLeft w:val="0"/>
      <w:marRight w:val="0"/>
      <w:marTop w:val="0"/>
      <w:marBottom w:val="0"/>
      <w:divBdr>
        <w:top w:val="none" w:sz="0" w:space="0" w:color="auto"/>
        <w:left w:val="none" w:sz="0" w:space="0" w:color="auto"/>
        <w:bottom w:val="none" w:sz="0" w:space="0" w:color="auto"/>
        <w:right w:val="none" w:sz="0" w:space="0" w:color="auto"/>
      </w:divBdr>
    </w:div>
    <w:div w:id="748818066">
      <w:bodyDiv w:val="1"/>
      <w:marLeft w:val="0"/>
      <w:marRight w:val="0"/>
      <w:marTop w:val="0"/>
      <w:marBottom w:val="0"/>
      <w:divBdr>
        <w:top w:val="none" w:sz="0" w:space="0" w:color="auto"/>
        <w:left w:val="none" w:sz="0" w:space="0" w:color="auto"/>
        <w:bottom w:val="none" w:sz="0" w:space="0" w:color="auto"/>
        <w:right w:val="none" w:sz="0" w:space="0" w:color="auto"/>
      </w:divBdr>
    </w:div>
    <w:div w:id="764961358">
      <w:bodyDiv w:val="1"/>
      <w:marLeft w:val="0"/>
      <w:marRight w:val="0"/>
      <w:marTop w:val="0"/>
      <w:marBottom w:val="0"/>
      <w:divBdr>
        <w:top w:val="none" w:sz="0" w:space="0" w:color="auto"/>
        <w:left w:val="none" w:sz="0" w:space="0" w:color="auto"/>
        <w:bottom w:val="none" w:sz="0" w:space="0" w:color="auto"/>
        <w:right w:val="none" w:sz="0" w:space="0" w:color="auto"/>
      </w:divBdr>
    </w:div>
    <w:div w:id="779224564">
      <w:bodyDiv w:val="1"/>
      <w:marLeft w:val="0"/>
      <w:marRight w:val="0"/>
      <w:marTop w:val="0"/>
      <w:marBottom w:val="0"/>
      <w:divBdr>
        <w:top w:val="none" w:sz="0" w:space="0" w:color="auto"/>
        <w:left w:val="none" w:sz="0" w:space="0" w:color="auto"/>
        <w:bottom w:val="none" w:sz="0" w:space="0" w:color="auto"/>
        <w:right w:val="none" w:sz="0" w:space="0" w:color="auto"/>
      </w:divBdr>
    </w:div>
    <w:div w:id="792480341">
      <w:bodyDiv w:val="1"/>
      <w:marLeft w:val="0"/>
      <w:marRight w:val="0"/>
      <w:marTop w:val="0"/>
      <w:marBottom w:val="0"/>
      <w:divBdr>
        <w:top w:val="none" w:sz="0" w:space="0" w:color="auto"/>
        <w:left w:val="none" w:sz="0" w:space="0" w:color="auto"/>
        <w:bottom w:val="none" w:sz="0" w:space="0" w:color="auto"/>
        <w:right w:val="none" w:sz="0" w:space="0" w:color="auto"/>
      </w:divBdr>
    </w:div>
    <w:div w:id="792986239">
      <w:bodyDiv w:val="1"/>
      <w:marLeft w:val="0"/>
      <w:marRight w:val="0"/>
      <w:marTop w:val="0"/>
      <w:marBottom w:val="0"/>
      <w:divBdr>
        <w:top w:val="none" w:sz="0" w:space="0" w:color="auto"/>
        <w:left w:val="none" w:sz="0" w:space="0" w:color="auto"/>
        <w:bottom w:val="none" w:sz="0" w:space="0" w:color="auto"/>
        <w:right w:val="none" w:sz="0" w:space="0" w:color="auto"/>
      </w:divBdr>
    </w:div>
    <w:div w:id="803809227">
      <w:bodyDiv w:val="1"/>
      <w:marLeft w:val="0"/>
      <w:marRight w:val="0"/>
      <w:marTop w:val="0"/>
      <w:marBottom w:val="0"/>
      <w:divBdr>
        <w:top w:val="none" w:sz="0" w:space="0" w:color="auto"/>
        <w:left w:val="none" w:sz="0" w:space="0" w:color="auto"/>
        <w:bottom w:val="none" w:sz="0" w:space="0" w:color="auto"/>
        <w:right w:val="none" w:sz="0" w:space="0" w:color="auto"/>
      </w:divBdr>
    </w:div>
    <w:div w:id="816607003">
      <w:bodyDiv w:val="1"/>
      <w:marLeft w:val="0"/>
      <w:marRight w:val="0"/>
      <w:marTop w:val="0"/>
      <w:marBottom w:val="0"/>
      <w:divBdr>
        <w:top w:val="none" w:sz="0" w:space="0" w:color="auto"/>
        <w:left w:val="none" w:sz="0" w:space="0" w:color="auto"/>
        <w:bottom w:val="none" w:sz="0" w:space="0" w:color="auto"/>
        <w:right w:val="none" w:sz="0" w:space="0" w:color="auto"/>
      </w:divBdr>
    </w:div>
    <w:div w:id="822083795">
      <w:bodyDiv w:val="1"/>
      <w:marLeft w:val="0"/>
      <w:marRight w:val="0"/>
      <w:marTop w:val="0"/>
      <w:marBottom w:val="0"/>
      <w:divBdr>
        <w:top w:val="none" w:sz="0" w:space="0" w:color="auto"/>
        <w:left w:val="none" w:sz="0" w:space="0" w:color="auto"/>
        <w:bottom w:val="none" w:sz="0" w:space="0" w:color="auto"/>
        <w:right w:val="none" w:sz="0" w:space="0" w:color="auto"/>
      </w:divBdr>
      <w:divsChild>
        <w:div w:id="1713773581">
          <w:marLeft w:val="0"/>
          <w:marRight w:val="0"/>
          <w:marTop w:val="0"/>
          <w:marBottom w:val="200"/>
          <w:divBdr>
            <w:top w:val="none" w:sz="0" w:space="0" w:color="auto"/>
            <w:left w:val="none" w:sz="0" w:space="0" w:color="auto"/>
            <w:bottom w:val="none" w:sz="0" w:space="0" w:color="auto"/>
            <w:right w:val="none" w:sz="0" w:space="0" w:color="auto"/>
          </w:divBdr>
        </w:div>
      </w:divsChild>
    </w:div>
    <w:div w:id="846334410">
      <w:bodyDiv w:val="1"/>
      <w:marLeft w:val="0"/>
      <w:marRight w:val="0"/>
      <w:marTop w:val="0"/>
      <w:marBottom w:val="0"/>
      <w:divBdr>
        <w:top w:val="none" w:sz="0" w:space="0" w:color="auto"/>
        <w:left w:val="none" w:sz="0" w:space="0" w:color="auto"/>
        <w:bottom w:val="none" w:sz="0" w:space="0" w:color="auto"/>
        <w:right w:val="none" w:sz="0" w:space="0" w:color="auto"/>
      </w:divBdr>
    </w:div>
    <w:div w:id="878392617">
      <w:bodyDiv w:val="1"/>
      <w:marLeft w:val="0"/>
      <w:marRight w:val="0"/>
      <w:marTop w:val="0"/>
      <w:marBottom w:val="0"/>
      <w:divBdr>
        <w:top w:val="none" w:sz="0" w:space="0" w:color="auto"/>
        <w:left w:val="none" w:sz="0" w:space="0" w:color="auto"/>
        <w:bottom w:val="none" w:sz="0" w:space="0" w:color="auto"/>
        <w:right w:val="none" w:sz="0" w:space="0" w:color="auto"/>
      </w:divBdr>
    </w:div>
    <w:div w:id="888611360">
      <w:bodyDiv w:val="1"/>
      <w:marLeft w:val="0"/>
      <w:marRight w:val="0"/>
      <w:marTop w:val="0"/>
      <w:marBottom w:val="0"/>
      <w:divBdr>
        <w:top w:val="none" w:sz="0" w:space="0" w:color="auto"/>
        <w:left w:val="none" w:sz="0" w:space="0" w:color="auto"/>
        <w:bottom w:val="none" w:sz="0" w:space="0" w:color="auto"/>
        <w:right w:val="none" w:sz="0" w:space="0" w:color="auto"/>
      </w:divBdr>
    </w:div>
    <w:div w:id="895434441">
      <w:bodyDiv w:val="1"/>
      <w:marLeft w:val="0"/>
      <w:marRight w:val="0"/>
      <w:marTop w:val="0"/>
      <w:marBottom w:val="0"/>
      <w:divBdr>
        <w:top w:val="none" w:sz="0" w:space="0" w:color="auto"/>
        <w:left w:val="none" w:sz="0" w:space="0" w:color="auto"/>
        <w:bottom w:val="none" w:sz="0" w:space="0" w:color="auto"/>
        <w:right w:val="none" w:sz="0" w:space="0" w:color="auto"/>
      </w:divBdr>
    </w:div>
    <w:div w:id="915432085">
      <w:bodyDiv w:val="1"/>
      <w:marLeft w:val="0"/>
      <w:marRight w:val="0"/>
      <w:marTop w:val="0"/>
      <w:marBottom w:val="0"/>
      <w:divBdr>
        <w:top w:val="none" w:sz="0" w:space="0" w:color="auto"/>
        <w:left w:val="none" w:sz="0" w:space="0" w:color="auto"/>
        <w:bottom w:val="none" w:sz="0" w:space="0" w:color="auto"/>
        <w:right w:val="none" w:sz="0" w:space="0" w:color="auto"/>
      </w:divBdr>
    </w:div>
    <w:div w:id="922032617">
      <w:bodyDiv w:val="1"/>
      <w:marLeft w:val="0"/>
      <w:marRight w:val="0"/>
      <w:marTop w:val="0"/>
      <w:marBottom w:val="0"/>
      <w:divBdr>
        <w:top w:val="none" w:sz="0" w:space="0" w:color="auto"/>
        <w:left w:val="none" w:sz="0" w:space="0" w:color="auto"/>
        <w:bottom w:val="none" w:sz="0" w:space="0" w:color="auto"/>
        <w:right w:val="none" w:sz="0" w:space="0" w:color="auto"/>
      </w:divBdr>
    </w:div>
    <w:div w:id="924651394">
      <w:bodyDiv w:val="1"/>
      <w:marLeft w:val="0"/>
      <w:marRight w:val="0"/>
      <w:marTop w:val="0"/>
      <w:marBottom w:val="0"/>
      <w:divBdr>
        <w:top w:val="none" w:sz="0" w:space="0" w:color="auto"/>
        <w:left w:val="none" w:sz="0" w:space="0" w:color="auto"/>
        <w:bottom w:val="none" w:sz="0" w:space="0" w:color="auto"/>
        <w:right w:val="none" w:sz="0" w:space="0" w:color="auto"/>
      </w:divBdr>
    </w:div>
    <w:div w:id="924651400">
      <w:bodyDiv w:val="1"/>
      <w:marLeft w:val="0"/>
      <w:marRight w:val="0"/>
      <w:marTop w:val="0"/>
      <w:marBottom w:val="0"/>
      <w:divBdr>
        <w:top w:val="none" w:sz="0" w:space="0" w:color="auto"/>
        <w:left w:val="none" w:sz="0" w:space="0" w:color="auto"/>
        <w:bottom w:val="none" w:sz="0" w:space="0" w:color="auto"/>
        <w:right w:val="none" w:sz="0" w:space="0" w:color="auto"/>
      </w:divBdr>
    </w:div>
    <w:div w:id="938561946">
      <w:bodyDiv w:val="1"/>
      <w:marLeft w:val="0"/>
      <w:marRight w:val="0"/>
      <w:marTop w:val="0"/>
      <w:marBottom w:val="0"/>
      <w:divBdr>
        <w:top w:val="none" w:sz="0" w:space="0" w:color="auto"/>
        <w:left w:val="none" w:sz="0" w:space="0" w:color="auto"/>
        <w:bottom w:val="none" w:sz="0" w:space="0" w:color="auto"/>
        <w:right w:val="none" w:sz="0" w:space="0" w:color="auto"/>
      </w:divBdr>
    </w:div>
    <w:div w:id="940726669">
      <w:bodyDiv w:val="1"/>
      <w:marLeft w:val="0"/>
      <w:marRight w:val="0"/>
      <w:marTop w:val="0"/>
      <w:marBottom w:val="0"/>
      <w:divBdr>
        <w:top w:val="none" w:sz="0" w:space="0" w:color="auto"/>
        <w:left w:val="none" w:sz="0" w:space="0" w:color="auto"/>
        <w:bottom w:val="none" w:sz="0" w:space="0" w:color="auto"/>
        <w:right w:val="none" w:sz="0" w:space="0" w:color="auto"/>
      </w:divBdr>
      <w:divsChild>
        <w:div w:id="1287128059">
          <w:marLeft w:val="0"/>
          <w:marRight w:val="0"/>
          <w:marTop w:val="0"/>
          <w:marBottom w:val="0"/>
          <w:divBdr>
            <w:top w:val="none" w:sz="0" w:space="0" w:color="auto"/>
            <w:left w:val="none" w:sz="0" w:space="0" w:color="auto"/>
            <w:bottom w:val="none" w:sz="0" w:space="0" w:color="auto"/>
            <w:right w:val="none" w:sz="0" w:space="0" w:color="auto"/>
          </w:divBdr>
          <w:divsChild>
            <w:div w:id="1253315727">
              <w:marLeft w:val="0"/>
              <w:marRight w:val="0"/>
              <w:marTop w:val="0"/>
              <w:marBottom w:val="0"/>
              <w:divBdr>
                <w:top w:val="none" w:sz="0" w:space="0" w:color="auto"/>
                <w:left w:val="none" w:sz="0" w:space="0" w:color="auto"/>
                <w:bottom w:val="none" w:sz="0" w:space="0" w:color="auto"/>
                <w:right w:val="none" w:sz="0" w:space="0" w:color="auto"/>
              </w:divBdr>
              <w:divsChild>
                <w:div w:id="893201746">
                  <w:marLeft w:val="0"/>
                  <w:marRight w:val="0"/>
                  <w:marTop w:val="0"/>
                  <w:marBottom w:val="0"/>
                  <w:divBdr>
                    <w:top w:val="none" w:sz="0" w:space="0" w:color="auto"/>
                    <w:left w:val="none" w:sz="0" w:space="0" w:color="auto"/>
                    <w:bottom w:val="none" w:sz="0" w:space="0" w:color="auto"/>
                    <w:right w:val="none" w:sz="0" w:space="0" w:color="auto"/>
                  </w:divBdr>
                  <w:divsChild>
                    <w:div w:id="171900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430592">
      <w:bodyDiv w:val="1"/>
      <w:marLeft w:val="0"/>
      <w:marRight w:val="0"/>
      <w:marTop w:val="0"/>
      <w:marBottom w:val="0"/>
      <w:divBdr>
        <w:top w:val="none" w:sz="0" w:space="0" w:color="auto"/>
        <w:left w:val="none" w:sz="0" w:space="0" w:color="auto"/>
        <w:bottom w:val="none" w:sz="0" w:space="0" w:color="auto"/>
        <w:right w:val="none" w:sz="0" w:space="0" w:color="auto"/>
      </w:divBdr>
    </w:div>
    <w:div w:id="951672653">
      <w:bodyDiv w:val="1"/>
      <w:marLeft w:val="0"/>
      <w:marRight w:val="0"/>
      <w:marTop w:val="0"/>
      <w:marBottom w:val="0"/>
      <w:divBdr>
        <w:top w:val="none" w:sz="0" w:space="0" w:color="auto"/>
        <w:left w:val="none" w:sz="0" w:space="0" w:color="auto"/>
        <w:bottom w:val="none" w:sz="0" w:space="0" w:color="auto"/>
        <w:right w:val="none" w:sz="0" w:space="0" w:color="auto"/>
      </w:divBdr>
    </w:div>
    <w:div w:id="991324464">
      <w:bodyDiv w:val="1"/>
      <w:marLeft w:val="0"/>
      <w:marRight w:val="0"/>
      <w:marTop w:val="0"/>
      <w:marBottom w:val="0"/>
      <w:divBdr>
        <w:top w:val="none" w:sz="0" w:space="0" w:color="auto"/>
        <w:left w:val="none" w:sz="0" w:space="0" w:color="auto"/>
        <w:bottom w:val="none" w:sz="0" w:space="0" w:color="auto"/>
        <w:right w:val="none" w:sz="0" w:space="0" w:color="auto"/>
      </w:divBdr>
    </w:div>
    <w:div w:id="994189577">
      <w:bodyDiv w:val="1"/>
      <w:marLeft w:val="0"/>
      <w:marRight w:val="0"/>
      <w:marTop w:val="0"/>
      <w:marBottom w:val="0"/>
      <w:divBdr>
        <w:top w:val="none" w:sz="0" w:space="0" w:color="auto"/>
        <w:left w:val="none" w:sz="0" w:space="0" w:color="auto"/>
        <w:bottom w:val="none" w:sz="0" w:space="0" w:color="auto"/>
        <w:right w:val="none" w:sz="0" w:space="0" w:color="auto"/>
      </w:divBdr>
    </w:div>
    <w:div w:id="996616912">
      <w:bodyDiv w:val="1"/>
      <w:marLeft w:val="0"/>
      <w:marRight w:val="0"/>
      <w:marTop w:val="0"/>
      <w:marBottom w:val="0"/>
      <w:divBdr>
        <w:top w:val="none" w:sz="0" w:space="0" w:color="auto"/>
        <w:left w:val="none" w:sz="0" w:space="0" w:color="auto"/>
        <w:bottom w:val="none" w:sz="0" w:space="0" w:color="auto"/>
        <w:right w:val="none" w:sz="0" w:space="0" w:color="auto"/>
      </w:divBdr>
    </w:div>
    <w:div w:id="1013991115">
      <w:bodyDiv w:val="1"/>
      <w:marLeft w:val="0"/>
      <w:marRight w:val="0"/>
      <w:marTop w:val="0"/>
      <w:marBottom w:val="0"/>
      <w:divBdr>
        <w:top w:val="none" w:sz="0" w:space="0" w:color="auto"/>
        <w:left w:val="none" w:sz="0" w:space="0" w:color="auto"/>
        <w:bottom w:val="none" w:sz="0" w:space="0" w:color="auto"/>
        <w:right w:val="none" w:sz="0" w:space="0" w:color="auto"/>
      </w:divBdr>
    </w:div>
    <w:div w:id="1036352667">
      <w:bodyDiv w:val="1"/>
      <w:marLeft w:val="0"/>
      <w:marRight w:val="0"/>
      <w:marTop w:val="0"/>
      <w:marBottom w:val="0"/>
      <w:divBdr>
        <w:top w:val="none" w:sz="0" w:space="0" w:color="auto"/>
        <w:left w:val="none" w:sz="0" w:space="0" w:color="auto"/>
        <w:bottom w:val="none" w:sz="0" w:space="0" w:color="auto"/>
        <w:right w:val="none" w:sz="0" w:space="0" w:color="auto"/>
      </w:divBdr>
    </w:div>
    <w:div w:id="1036732856">
      <w:bodyDiv w:val="1"/>
      <w:marLeft w:val="0"/>
      <w:marRight w:val="0"/>
      <w:marTop w:val="0"/>
      <w:marBottom w:val="0"/>
      <w:divBdr>
        <w:top w:val="none" w:sz="0" w:space="0" w:color="auto"/>
        <w:left w:val="none" w:sz="0" w:space="0" w:color="auto"/>
        <w:bottom w:val="none" w:sz="0" w:space="0" w:color="auto"/>
        <w:right w:val="none" w:sz="0" w:space="0" w:color="auto"/>
      </w:divBdr>
    </w:div>
    <w:div w:id="1047097591">
      <w:bodyDiv w:val="1"/>
      <w:marLeft w:val="0"/>
      <w:marRight w:val="0"/>
      <w:marTop w:val="0"/>
      <w:marBottom w:val="0"/>
      <w:divBdr>
        <w:top w:val="none" w:sz="0" w:space="0" w:color="auto"/>
        <w:left w:val="none" w:sz="0" w:space="0" w:color="auto"/>
        <w:bottom w:val="none" w:sz="0" w:space="0" w:color="auto"/>
        <w:right w:val="none" w:sz="0" w:space="0" w:color="auto"/>
      </w:divBdr>
    </w:div>
    <w:div w:id="1056900781">
      <w:bodyDiv w:val="1"/>
      <w:marLeft w:val="0"/>
      <w:marRight w:val="0"/>
      <w:marTop w:val="0"/>
      <w:marBottom w:val="0"/>
      <w:divBdr>
        <w:top w:val="none" w:sz="0" w:space="0" w:color="auto"/>
        <w:left w:val="none" w:sz="0" w:space="0" w:color="auto"/>
        <w:bottom w:val="none" w:sz="0" w:space="0" w:color="auto"/>
        <w:right w:val="none" w:sz="0" w:space="0" w:color="auto"/>
      </w:divBdr>
    </w:div>
    <w:div w:id="1070006845">
      <w:bodyDiv w:val="1"/>
      <w:marLeft w:val="0"/>
      <w:marRight w:val="0"/>
      <w:marTop w:val="0"/>
      <w:marBottom w:val="0"/>
      <w:divBdr>
        <w:top w:val="none" w:sz="0" w:space="0" w:color="auto"/>
        <w:left w:val="none" w:sz="0" w:space="0" w:color="auto"/>
        <w:bottom w:val="none" w:sz="0" w:space="0" w:color="auto"/>
        <w:right w:val="none" w:sz="0" w:space="0" w:color="auto"/>
      </w:divBdr>
    </w:div>
    <w:div w:id="1082796806">
      <w:bodyDiv w:val="1"/>
      <w:marLeft w:val="0"/>
      <w:marRight w:val="0"/>
      <w:marTop w:val="0"/>
      <w:marBottom w:val="0"/>
      <w:divBdr>
        <w:top w:val="none" w:sz="0" w:space="0" w:color="auto"/>
        <w:left w:val="none" w:sz="0" w:space="0" w:color="auto"/>
        <w:bottom w:val="none" w:sz="0" w:space="0" w:color="auto"/>
        <w:right w:val="none" w:sz="0" w:space="0" w:color="auto"/>
      </w:divBdr>
    </w:div>
    <w:div w:id="1091581279">
      <w:bodyDiv w:val="1"/>
      <w:marLeft w:val="0"/>
      <w:marRight w:val="0"/>
      <w:marTop w:val="0"/>
      <w:marBottom w:val="0"/>
      <w:divBdr>
        <w:top w:val="none" w:sz="0" w:space="0" w:color="auto"/>
        <w:left w:val="none" w:sz="0" w:space="0" w:color="auto"/>
        <w:bottom w:val="none" w:sz="0" w:space="0" w:color="auto"/>
        <w:right w:val="none" w:sz="0" w:space="0" w:color="auto"/>
      </w:divBdr>
      <w:divsChild>
        <w:div w:id="485123688">
          <w:marLeft w:val="0"/>
          <w:marRight w:val="0"/>
          <w:marTop w:val="0"/>
          <w:marBottom w:val="0"/>
          <w:divBdr>
            <w:top w:val="none" w:sz="0" w:space="0" w:color="auto"/>
            <w:left w:val="none" w:sz="0" w:space="0" w:color="auto"/>
            <w:bottom w:val="none" w:sz="0" w:space="0" w:color="auto"/>
            <w:right w:val="none" w:sz="0" w:space="0" w:color="auto"/>
          </w:divBdr>
        </w:div>
      </w:divsChild>
    </w:div>
    <w:div w:id="1111053191">
      <w:bodyDiv w:val="1"/>
      <w:marLeft w:val="0"/>
      <w:marRight w:val="0"/>
      <w:marTop w:val="0"/>
      <w:marBottom w:val="0"/>
      <w:divBdr>
        <w:top w:val="none" w:sz="0" w:space="0" w:color="auto"/>
        <w:left w:val="none" w:sz="0" w:space="0" w:color="auto"/>
        <w:bottom w:val="none" w:sz="0" w:space="0" w:color="auto"/>
        <w:right w:val="none" w:sz="0" w:space="0" w:color="auto"/>
      </w:divBdr>
    </w:div>
    <w:div w:id="1136873408">
      <w:bodyDiv w:val="1"/>
      <w:marLeft w:val="0"/>
      <w:marRight w:val="0"/>
      <w:marTop w:val="0"/>
      <w:marBottom w:val="0"/>
      <w:divBdr>
        <w:top w:val="none" w:sz="0" w:space="0" w:color="auto"/>
        <w:left w:val="none" w:sz="0" w:space="0" w:color="auto"/>
        <w:bottom w:val="none" w:sz="0" w:space="0" w:color="auto"/>
        <w:right w:val="none" w:sz="0" w:space="0" w:color="auto"/>
      </w:divBdr>
    </w:div>
    <w:div w:id="1140918751">
      <w:bodyDiv w:val="1"/>
      <w:marLeft w:val="0"/>
      <w:marRight w:val="0"/>
      <w:marTop w:val="0"/>
      <w:marBottom w:val="0"/>
      <w:divBdr>
        <w:top w:val="none" w:sz="0" w:space="0" w:color="auto"/>
        <w:left w:val="none" w:sz="0" w:space="0" w:color="auto"/>
        <w:bottom w:val="none" w:sz="0" w:space="0" w:color="auto"/>
        <w:right w:val="none" w:sz="0" w:space="0" w:color="auto"/>
      </w:divBdr>
    </w:div>
    <w:div w:id="1159006463">
      <w:bodyDiv w:val="1"/>
      <w:marLeft w:val="0"/>
      <w:marRight w:val="0"/>
      <w:marTop w:val="0"/>
      <w:marBottom w:val="0"/>
      <w:divBdr>
        <w:top w:val="none" w:sz="0" w:space="0" w:color="auto"/>
        <w:left w:val="none" w:sz="0" w:space="0" w:color="auto"/>
        <w:bottom w:val="none" w:sz="0" w:space="0" w:color="auto"/>
        <w:right w:val="none" w:sz="0" w:space="0" w:color="auto"/>
      </w:divBdr>
    </w:div>
    <w:div w:id="1163008258">
      <w:bodyDiv w:val="1"/>
      <w:marLeft w:val="0"/>
      <w:marRight w:val="0"/>
      <w:marTop w:val="0"/>
      <w:marBottom w:val="0"/>
      <w:divBdr>
        <w:top w:val="none" w:sz="0" w:space="0" w:color="auto"/>
        <w:left w:val="none" w:sz="0" w:space="0" w:color="auto"/>
        <w:bottom w:val="none" w:sz="0" w:space="0" w:color="auto"/>
        <w:right w:val="none" w:sz="0" w:space="0" w:color="auto"/>
      </w:divBdr>
    </w:div>
    <w:div w:id="1178080969">
      <w:bodyDiv w:val="1"/>
      <w:marLeft w:val="0"/>
      <w:marRight w:val="0"/>
      <w:marTop w:val="0"/>
      <w:marBottom w:val="0"/>
      <w:divBdr>
        <w:top w:val="none" w:sz="0" w:space="0" w:color="auto"/>
        <w:left w:val="none" w:sz="0" w:space="0" w:color="auto"/>
        <w:bottom w:val="none" w:sz="0" w:space="0" w:color="auto"/>
        <w:right w:val="none" w:sz="0" w:space="0" w:color="auto"/>
      </w:divBdr>
    </w:div>
    <w:div w:id="1242373924">
      <w:bodyDiv w:val="1"/>
      <w:marLeft w:val="0"/>
      <w:marRight w:val="0"/>
      <w:marTop w:val="0"/>
      <w:marBottom w:val="0"/>
      <w:divBdr>
        <w:top w:val="none" w:sz="0" w:space="0" w:color="auto"/>
        <w:left w:val="none" w:sz="0" w:space="0" w:color="auto"/>
        <w:bottom w:val="none" w:sz="0" w:space="0" w:color="auto"/>
        <w:right w:val="none" w:sz="0" w:space="0" w:color="auto"/>
      </w:divBdr>
    </w:div>
    <w:div w:id="1244801080">
      <w:bodyDiv w:val="1"/>
      <w:marLeft w:val="0"/>
      <w:marRight w:val="0"/>
      <w:marTop w:val="0"/>
      <w:marBottom w:val="0"/>
      <w:divBdr>
        <w:top w:val="none" w:sz="0" w:space="0" w:color="auto"/>
        <w:left w:val="none" w:sz="0" w:space="0" w:color="auto"/>
        <w:bottom w:val="none" w:sz="0" w:space="0" w:color="auto"/>
        <w:right w:val="none" w:sz="0" w:space="0" w:color="auto"/>
      </w:divBdr>
    </w:div>
    <w:div w:id="1263536065">
      <w:bodyDiv w:val="1"/>
      <w:marLeft w:val="0"/>
      <w:marRight w:val="0"/>
      <w:marTop w:val="0"/>
      <w:marBottom w:val="0"/>
      <w:divBdr>
        <w:top w:val="none" w:sz="0" w:space="0" w:color="auto"/>
        <w:left w:val="none" w:sz="0" w:space="0" w:color="auto"/>
        <w:bottom w:val="none" w:sz="0" w:space="0" w:color="auto"/>
        <w:right w:val="none" w:sz="0" w:space="0" w:color="auto"/>
      </w:divBdr>
      <w:divsChild>
        <w:div w:id="1699506225">
          <w:marLeft w:val="0"/>
          <w:marRight w:val="0"/>
          <w:marTop w:val="0"/>
          <w:marBottom w:val="0"/>
          <w:divBdr>
            <w:top w:val="none" w:sz="0" w:space="0" w:color="auto"/>
            <w:left w:val="none" w:sz="0" w:space="0" w:color="auto"/>
            <w:bottom w:val="none" w:sz="0" w:space="0" w:color="auto"/>
            <w:right w:val="none" w:sz="0" w:space="0" w:color="auto"/>
          </w:divBdr>
          <w:divsChild>
            <w:div w:id="1740667728">
              <w:marLeft w:val="0"/>
              <w:marRight w:val="0"/>
              <w:marTop w:val="0"/>
              <w:marBottom w:val="0"/>
              <w:divBdr>
                <w:top w:val="none" w:sz="0" w:space="0" w:color="auto"/>
                <w:left w:val="none" w:sz="0" w:space="0" w:color="auto"/>
                <w:bottom w:val="none" w:sz="0" w:space="0" w:color="auto"/>
                <w:right w:val="none" w:sz="0" w:space="0" w:color="auto"/>
              </w:divBdr>
              <w:divsChild>
                <w:div w:id="987710188">
                  <w:marLeft w:val="0"/>
                  <w:marRight w:val="0"/>
                  <w:marTop w:val="0"/>
                  <w:marBottom w:val="0"/>
                  <w:divBdr>
                    <w:top w:val="none" w:sz="0" w:space="0" w:color="auto"/>
                    <w:left w:val="none" w:sz="0" w:space="0" w:color="auto"/>
                    <w:bottom w:val="none" w:sz="0" w:space="0" w:color="auto"/>
                    <w:right w:val="none" w:sz="0" w:space="0" w:color="auto"/>
                  </w:divBdr>
                  <w:divsChild>
                    <w:div w:id="128812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733189">
      <w:bodyDiv w:val="1"/>
      <w:marLeft w:val="0"/>
      <w:marRight w:val="0"/>
      <w:marTop w:val="0"/>
      <w:marBottom w:val="0"/>
      <w:divBdr>
        <w:top w:val="none" w:sz="0" w:space="0" w:color="auto"/>
        <w:left w:val="none" w:sz="0" w:space="0" w:color="auto"/>
        <w:bottom w:val="none" w:sz="0" w:space="0" w:color="auto"/>
        <w:right w:val="none" w:sz="0" w:space="0" w:color="auto"/>
      </w:divBdr>
    </w:div>
    <w:div w:id="1271889139">
      <w:bodyDiv w:val="1"/>
      <w:marLeft w:val="0"/>
      <w:marRight w:val="0"/>
      <w:marTop w:val="0"/>
      <w:marBottom w:val="0"/>
      <w:divBdr>
        <w:top w:val="none" w:sz="0" w:space="0" w:color="auto"/>
        <w:left w:val="none" w:sz="0" w:space="0" w:color="auto"/>
        <w:bottom w:val="none" w:sz="0" w:space="0" w:color="auto"/>
        <w:right w:val="none" w:sz="0" w:space="0" w:color="auto"/>
      </w:divBdr>
      <w:divsChild>
        <w:div w:id="1190335575">
          <w:marLeft w:val="0"/>
          <w:marRight w:val="0"/>
          <w:marTop w:val="0"/>
          <w:marBottom w:val="0"/>
          <w:divBdr>
            <w:top w:val="none" w:sz="0" w:space="0" w:color="auto"/>
            <w:left w:val="none" w:sz="0" w:space="0" w:color="auto"/>
            <w:bottom w:val="none" w:sz="0" w:space="0" w:color="auto"/>
            <w:right w:val="none" w:sz="0" w:space="0" w:color="auto"/>
          </w:divBdr>
          <w:divsChild>
            <w:div w:id="808397929">
              <w:marLeft w:val="0"/>
              <w:marRight w:val="0"/>
              <w:marTop w:val="0"/>
              <w:marBottom w:val="0"/>
              <w:divBdr>
                <w:top w:val="none" w:sz="0" w:space="0" w:color="auto"/>
                <w:left w:val="none" w:sz="0" w:space="0" w:color="auto"/>
                <w:bottom w:val="none" w:sz="0" w:space="0" w:color="auto"/>
                <w:right w:val="none" w:sz="0" w:space="0" w:color="auto"/>
              </w:divBdr>
              <w:divsChild>
                <w:div w:id="815486227">
                  <w:marLeft w:val="0"/>
                  <w:marRight w:val="0"/>
                  <w:marTop w:val="0"/>
                  <w:marBottom w:val="0"/>
                  <w:divBdr>
                    <w:top w:val="none" w:sz="0" w:space="0" w:color="auto"/>
                    <w:left w:val="none" w:sz="0" w:space="0" w:color="auto"/>
                    <w:bottom w:val="none" w:sz="0" w:space="0" w:color="auto"/>
                    <w:right w:val="none" w:sz="0" w:space="0" w:color="auto"/>
                  </w:divBdr>
                </w:div>
                <w:div w:id="140629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000863">
      <w:bodyDiv w:val="1"/>
      <w:marLeft w:val="0"/>
      <w:marRight w:val="0"/>
      <w:marTop w:val="0"/>
      <w:marBottom w:val="0"/>
      <w:divBdr>
        <w:top w:val="none" w:sz="0" w:space="0" w:color="auto"/>
        <w:left w:val="none" w:sz="0" w:space="0" w:color="auto"/>
        <w:bottom w:val="none" w:sz="0" w:space="0" w:color="auto"/>
        <w:right w:val="none" w:sz="0" w:space="0" w:color="auto"/>
      </w:divBdr>
    </w:div>
    <w:div w:id="1284851273">
      <w:bodyDiv w:val="1"/>
      <w:marLeft w:val="0"/>
      <w:marRight w:val="0"/>
      <w:marTop w:val="0"/>
      <w:marBottom w:val="0"/>
      <w:divBdr>
        <w:top w:val="none" w:sz="0" w:space="0" w:color="auto"/>
        <w:left w:val="none" w:sz="0" w:space="0" w:color="auto"/>
        <w:bottom w:val="none" w:sz="0" w:space="0" w:color="auto"/>
        <w:right w:val="none" w:sz="0" w:space="0" w:color="auto"/>
      </w:divBdr>
    </w:div>
    <w:div w:id="1295450358">
      <w:bodyDiv w:val="1"/>
      <w:marLeft w:val="0"/>
      <w:marRight w:val="0"/>
      <w:marTop w:val="0"/>
      <w:marBottom w:val="0"/>
      <w:divBdr>
        <w:top w:val="none" w:sz="0" w:space="0" w:color="auto"/>
        <w:left w:val="none" w:sz="0" w:space="0" w:color="auto"/>
        <w:bottom w:val="none" w:sz="0" w:space="0" w:color="auto"/>
        <w:right w:val="none" w:sz="0" w:space="0" w:color="auto"/>
      </w:divBdr>
    </w:div>
    <w:div w:id="1372458682">
      <w:bodyDiv w:val="1"/>
      <w:marLeft w:val="0"/>
      <w:marRight w:val="0"/>
      <w:marTop w:val="0"/>
      <w:marBottom w:val="0"/>
      <w:divBdr>
        <w:top w:val="none" w:sz="0" w:space="0" w:color="auto"/>
        <w:left w:val="none" w:sz="0" w:space="0" w:color="auto"/>
        <w:bottom w:val="none" w:sz="0" w:space="0" w:color="auto"/>
        <w:right w:val="none" w:sz="0" w:space="0" w:color="auto"/>
      </w:divBdr>
    </w:div>
    <w:div w:id="1377777235">
      <w:bodyDiv w:val="1"/>
      <w:marLeft w:val="0"/>
      <w:marRight w:val="0"/>
      <w:marTop w:val="0"/>
      <w:marBottom w:val="0"/>
      <w:divBdr>
        <w:top w:val="none" w:sz="0" w:space="0" w:color="auto"/>
        <w:left w:val="none" w:sz="0" w:space="0" w:color="auto"/>
        <w:bottom w:val="none" w:sz="0" w:space="0" w:color="auto"/>
        <w:right w:val="none" w:sz="0" w:space="0" w:color="auto"/>
      </w:divBdr>
    </w:div>
    <w:div w:id="1392852015">
      <w:bodyDiv w:val="1"/>
      <w:marLeft w:val="0"/>
      <w:marRight w:val="0"/>
      <w:marTop w:val="0"/>
      <w:marBottom w:val="0"/>
      <w:divBdr>
        <w:top w:val="none" w:sz="0" w:space="0" w:color="auto"/>
        <w:left w:val="none" w:sz="0" w:space="0" w:color="auto"/>
        <w:bottom w:val="none" w:sz="0" w:space="0" w:color="auto"/>
        <w:right w:val="none" w:sz="0" w:space="0" w:color="auto"/>
      </w:divBdr>
    </w:div>
    <w:div w:id="1417021315">
      <w:bodyDiv w:val="1"/>
      <w:marLeft w:val="0"/>
      <w:marRight w:val="0"/>
      <w:marTop w:val="0"/>
      <w:marBottom w:val="0"/>
      <w:divBdr>
        <w:top w:val="none" w:sz="0" w:space="0" w:color="auto"/>
        <w:left w:val="none" w:sz="0" w:space="0" w:color="auto"/>
        <w:bottom w:val="none" w:sz="0" w:space="0" w:color="auto"/>
        <w:right w:val="none" w:sz="0" w:space="0" w:color="auto"/>
      </w:divBdr>
      <w:divsChild>
        <w:div w:id="404961022">
          <w:marLeft w:val="0"/>
          <w:marRight w:val="0"/>
          <w:marTop w:val="0"/>
          <w:marBottom w:val="0"/>
          <w:divBdr>
            <w:top w:val="none" w:sz="0" w:space="0" w:color="auto"/>
            <w:left w:val="none" w:sz="0" w:space="0" w:color="auto"/>
            <w:bottom w:val="none" w:sz="0" w:space="0" w:color="auto"/>
            <w:right w:val="none" w:sz="0" w:space="0" w:color="auto"/>
          </w:divBdr>
          <w:divsChild>
            <w:div w:id="292684958">
              <w:marLeft w:val="0"/>
              <w:marRight w:val="0"/>
              <w:marTop w:val="0"/>
              <w:marBottom w:val="0"/>
              <w:divBdr>
                <w:top w:val="none" w:sz="0" w:space="0" w:color="auto"/>
                <w:left w:val="none" w:sz="0" w:space="0" w:color="auto"/>
                <w:bottom w:val="none" w:sz="0" w:space="0" w:color="auto"/>
                <w:right w:val="none" w:sz="0" w:space="0" w:color="auto"/>
              </w:divBdr>
              <w:divsChild>
                <w:div w:id="125948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72906">
      <w:bodyDiv w:val="1"/>
      <w:marLeft w:val="0"/>
      <w:marRight w:val="0"/>
      <w:marTop w:val="0"/>
      <w:marBottom w:val="0"/>
      <w:divBdr>
        <w:top w:val="none" w:sz="0" w:space="0" w:color="auto"/>
        <w:left w:val="none" w:sz="0" w:space="0" w:color="auto"/>
        <w:bottom w:val="none" w:sz="0" w:space="0" w:color="auto"/>
        <w:right w:val="none" w:sz="0" w:space="0" w:color="auto"/>
      </w:divBdr>
    </w:div>
    <w:div w:id="1432779547">
      <w:bodyDiv w:val="1"/>
      <w:marLeft w:val="0"/>
      <w:marRight w:val="0"/>
      <w:marTop w:val="0"/>
      <w:marBottom w:val="0"/>
      <w:divBdr>
        <w:top w:val="none" w:sz="0" w:space="0" w:color="auto"/>
        <w:left w:val="none" w:sz="0" w:space="0" w:color="auto"/>
        <w:bottom w:val="none" w:sz="0" w:space="0" w:color="auto"/>
        <w:right w:val="none" w:sz="0" w:space="0" w:color="auto"/>
      </w:divBdr>
    </w:div>
    <w:div w:id="1446076601">
      <w:bodyDiv w:val="1"/>
      <w:marLeft w:val="0"/>
      <w:marRight w:val="0"/>
      <w:marTop w:val="0"/>
      <w:marBottom w:val="0"/>
      <w:divBdr>
        <w:top w:val="none" w:sz="0" w:space="0" w:color="auto"/>
        <w:left w:val="none" w:sz="0" w:space="0" w:color="auto"/>
        <w:bottom w:val="none" w:sz="0" w:space="0" w:color="auto"/>
        <w:right w:val="none" w:sz="0" w:space="0" w:color="auto"/>
      </w:divBdr>
    </w:div>
    <w:div w:id="1446774544">
      <w:bodyDiv w:val="1"/>
      <w:marLeft w:val="0"/>
      <w:marRight w:val="0"/>
      <w:marTop w:val="0"/>
      <w:marBottom w:val="0"/>
      <w:divBdr>
        <w:top w:val="none" w:sz="0" w:space="0" w:color="auto"/>
        <w:left w:val="none" w:sz="0" w:space="0" w:color="auto"/>
        <w:bottom w:val="none" w:sz="0" w:space="0" w:color="auto"/>
        <w:right w:val="none" w:sz="0" w:space="0" w:color="auto"/>
      </w:divBdr>
    </w:div>
    <w:div w:id="1453790355">
      <w:bodyDiv w:val="1"/>
      <w:marLeft w:val="0"/>
      <w:marRight w:val="0"/>
      <w:marTop w:val="0"/>
      <w:marBottom w:val="0"/>
      <w:divBdr>
        <w:top w:val="none" w:sz="0" w:space="0" w:color="auto"/>
        <w:left w:val="none" w:sz="0" w:space="0" w:color="auto"/>
        <w:bottom w:val="none" w:sz="0" w:space="0" w:color="auto"/>
        <w:right w:val="none" w:sz="0" w:space="0" w:color="auto"/>
      </w:divBdr>
    </w:div>
    <w:div w:id="1455246026">
      <w:bodyDiv w:val="1"/>
      <w:marLeft w:val="0"/>
      <w:marRight w:val="0"/>
      <w:marTop w:val="0"/>
      <w:marBottom w:val="0"/>
      <w:divBdr>
        <w:top w:val="none" w:sz="0" w:space="0" w:color="auto"/>
        <w:left w:val="none" w:sz="0" w:space="0" w:color="auto"/>
        <w:bottom w:val="none" w:sz="0" w:space="0" w:color="auto"/>
        <w:right w:val="none" w:sz="0" w:space="0" w:color="auto"/>
      </w:divBdr>
    </w:div>
    <w:div w:id="1461802159">
      <w:bodyDiv w:val="1"/>
      <w:marLeft w:val="0"/>
      <w:marRight w:val="0"/>
      <w:marTop w:val="0"/>
      <w:marBottom w:val="0"/>
      <w:divBdr>
        <w:top w:val="none" w:sz="0" w:space="0" w:color="auto"/>
        <w:left w:val="none" w:sz="0" w:space="0" w:color="auto"/>
        <w:bottom w:val="none" w:sz="0" w:space="0" w:color="auto"/>
        <w:right w:val="none" w:sz="0" w:space="0" w:color="auto"/>
      </w:divBdr>
    </w:div>
    <w:div w:id="1471435149">
      <w:bodyDiv w:val="1"/>
      <w:marLeft w:val="0"/>
      <w:marRight w:val="0"/>
      <w:marTop w:val="0"/>
      <w:marBottom w:val="0"/>
      <w:divBdr>
        <w:top w:val="none" w:sz="0" w:space="0" w:color="auto"/>
        <w:left w:val="none" w:sz="0" w:space="0" w:color="auto"/>
        <w:bottom w:val="none" w:sz="0" w:space="0" w:color="auto"/>
        <w:right w:val="none" w:sz="0" w:space="0" w:color="auto"/>
      </w:divBdr>
    </w:div>
    <w:div w:id="1504206162">
      <w:bodyDiv w:val="1"/>
      <w:marLeft w:val="0"/>
      <w:marRight w:val="0"/>
      <w:marTop w:val="0"/>
      <w:marBottom w:val="0"/>
      <w:divBdr>
        <w:top w:val="none" w:sz="0" w:space="0" w:color="auto"/>
        <w:left w:val="none" w:sz="0" w:space="0" w:color="auto"/>
        <w:bottom w:val="none" w:sz="0" w:space="0" w:color="auto"/>
        <w:right w:val="none" w:sz="0" w:space="0" w:color="auto"/>
      </w:divBdr>
    </w:div>
    <w:div w:id="1508590709">
      <w:bodyDiv w:val="1"/>
      <w:marLeft w:val="0"/>
      <w:marRight w:val="0"/>
      <w:marTop w:val="0"/>
      <w:marBottom w:val="0"/>
      <w:divBdr>
        <w:top w:val="none" w:sz="0" w:space="0" w:color="auto"/>
        <w:left w:val="none" w:sz="0" w:space="0" w:color="auto"/>
        <w:bottom w:val="none" w:sz="0" w:space="0" w:color="auto"/>
        <w:right w:val="none" w:sz="0" w:space="0" w:color="auto"/>
      </w:divBdr>
    </w:div>
    <w:div w:id="1535263445">
      <w:bodyDiv w:val="1"/>
      <w:marLeft w:val="0"/>
      <w:marRight w:val="0"/>
      <w:marTop w:val="0"/>
      <w:marBottom w:val="0"/>
      <w:divBdr>
        <w:top w:val="none" w:sz="0" w:space="0" w:color="auto"/>
        <w:left w:val="none" w:sz="0" w:space="0" w:color="auto"/>
        <w:bottom w:val="none" w:sz="0" w:space="0" w:color="auto"/>
        <w:right w:val="none" w:sz="0" w:space="0" w:color="auto"/>
      </w:divBdr>
    </w:div>
    <w:div w:id="1535340910">
      <w:bodyDiv w:val="1"/>
      <w:marLeft w:val="0"/>
      <w:marRight w:val="0"/>
      <w:marTop w:val="0"/>
      <w:marBottom w:val="0"/>
      <w:divBdr>
        <w:top w:val="none" w:sz="0" w:space="0" w:color="auto"/>
        <w:left w:val="none" w:sz="0" w:space="0" w:color="auto"/>
        <w:bottom w:val="none" w:sz="0" w:space="0" w:color="auto"/>
        <w:right w:val="none" w:sz="0" w:space="0" w:color="auto"/>
      </w:divBdr>
      <w:divsChild>
        <w:div w:id="1540432360">
          <w:marLeft w:val="0"/>
          <w:marRight w:val="0"/>
          <w:marTop w:val="0"/>
          <w:marBottom w:val="0"/>
          <w:divBdr>
            <w:top w:val="none" w:sz="0" w:space="0" w:color="auto"/>
            <w:left w:val="none" w:sz="0" w:space="0" w:color="auto"/>
            <w:bottom w:val="none" w:sz="0" w:space="0" w:color="auto"/>
            <w:right w:val="none" w:sz="0" w:space="0" w:color="auto"/>
          </w:divBdr>
          <w:divsChild>
            <w:div w:id="1694182846">
              <w:marLeft w:val="0"/>
              <w:marRight w:val="0"/>
              <w:marTop w:val="0"/>
              <w:marBottom w:val="0"/>
              <w:divBdr>
                <w:top w:val="none" w:sz="0" w:space="0" w:color="auto"/>
                <w:left w:val="none" w:sz="0" w:space="0" w:color="auto"/>
                <w:bottom w:val="none" w:sz="0" w:space="0" w:color="auto"/>
                <w:right w:val="none" w:sz="0" w:space="0" w:color="auto"/>
              </w:divBdr>
              <w:divsChild>
                <w:div w:id="12655450">
                  <w:marLeft w:val="0"/>
                  <w:marRight w:val="0"/>
                  <w:marTop w:val="0"/>
                  <w:marBottom w:val="0"/>
                  <w:divBdr>
                    <w:top w:val="none" w:sz="0" w:space="0" w:color="auto"/>
                    <w:left w:val="none" w:sz="0" w:space="0" w:color="auto"/>
                    <w:bottom w:val="none" w:sz="0" w:space="0" w:color="auto"/>
                    <w:right w:val="none" w:sz="0" w:space="0" w:color="auto"/>
                  </w:divBdr>
                  <w:divsChild>
                    <w:div w:id="182951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319453">
      <w:bodyDiv w:val="1"/>
      <w:marLeft w:val="0"/>
      <w:marRight w:val="0"/>
      <w:marTop w:val="0"/>
      <w:marBottom w:val="0"/>
      <w:divBdr>
        <w:top w:val="none" w:sz="0" w:space="0" w:color="auto"/>
        <w:left w:val="none" w:sz="0" w:space="0" w:color="auto"/>
        <w:bottom w:val="none" w:sz="0" w:space="0" w:color="auto"/>
        <w:right w:val="none" w:sz="0" w:space="0" w:color="auto"/>
      </w:divBdr>
    </w:div>
    <w:div w:id="1545022811">
      <w:bodyDiv w:val="1"/>
      <w:marLeft w:val="0"/>
      <w:marRight w:val="0"/>
      <w:marTop w:val="0"/>
      <w:marBottom w:val="0"/>
      <w:divBdr>
        <w:top w:val="none" w:sz="0" w:space="0" w:color="auto"/>
        <w:left w:val="none" w:sz="0" w:space="0" w:color="auto"/>
        <w:bottom w:val="none" w:sz="0" w:space="0" w:color="auto"/>
        <w:right w:val="none" w:sz="0" w:space="0" w:color="auto"/>
      </w:divBdr>
    </w:div>
    <w:div w:id="1558010159">
      <w:bodyDiv w:val="1"/>
      <w:marLeft w:val="0"/>
      <w:marRight w:val="0"/>
      <w:marTop w:val="0"/>
      <w:marBottom w:val="0"/>
      <w:divBdr>
        <w:top w:val="none" w:sz="0" w:space="0" w:color="auto"/>
        <w:left w:val="none" w:sz="0" w:space="0" w:color="auto"/>
        <w:bottom w:val="none" w:sz="0" w:space="0" w:color="auto"/>
        <w:right w:val="none" w:sz="0" w:space="0" w:color="auto"/>
      </w:divBdr>
    </w:div>
    <w:div w:id="1573615499">
      <w:bodyDiv w:val="1"/>
      <w:marLeft w:val="0"/>
      <w:marRight w:val="0"/>
      <w:marTop w:val="0"/>
      <w:marBottom w:val="0"/>
      <w:divBdr>
        <w:top w:val="none" w:sz="0" w:space="0" w:color="auto"/>
        <w:left w:val="none" w:sz="0" w:space="0" w:color="auto"/>
        <w:bottom w:val="none" w:sz="0" w:space="0" w:color="auto"/>
        <w:right w:val="none" w:sz="0" w:space="0" w:color="auto"/>
      </w:divBdr>
    </w:div>
    <w:div w:id="1586766157">
      <w:bodyDiv w:val="1"/>
      <w:marLeft w:val="0"/>
      <w:marRight w:val="0"/>
      <w:marTop w:val="0"/>
      <w:marBottom w:val="0"/>
      <w:divBdr>
        <w:top w:val="none" w:sz="0" w:space="0" w:color="auto"/>
        <w:left w:val="none" w:sz="0" w:space="0" w:color="auto"/>
        <w:bottom w:val="none" w:sz="0" w:space="0" w:color="auto"/>
        <w:right w:val="none" w:sz="0" w:space="0" w:color="auto"/>
      </w:divBdr>
    </w:div>
    <w:div w:id="1623077983">
      <w:bodyDiv w:val="1"/>
      <w:marLeft w:val="0"/>
      <w:marRight w:val="0"/>
      <w:marTop w:val="0"/>
      <w:marBottom w:val="0"/>
      <w:divBdr>
        <w:top w:val="none" w:sz="0" w:space="0" w:color="auto"/>
        <w:left w:val="none" w:sz="0" w:space="0" w:color="auto"/>
        <w:bottom w:val="none" w:sz="0" w:space="0" w:color="auto"/>
        <w:right w:val="none" w:sz="0" w:space="0" w:color="auto"/>
      </w:divBdr>
    </w:div>
    <w:div w:id="1647970759">
      <w:bodyDiv w:val="1"/>
      <w:marLeft w:val="0"/>
      <w:marRight w:val="0"/>
      <w:marTop w:val="0"/>
      <w:marBottom w:val="0"/>
      <w:divBdr>
        <w:top w:val="none" w:sz="0" w:space="0" w:color="auto"/>
        <w:left w:val="none" w:sz="0" w:space="0" w:color="auto"/>
        <w:bottom w:val="none" w:sz="0" w:space="0" w:color="auto"/>
        <w:right w:val="none" w:sz="0" w:space="0" w:color="auto"/>
      </w:divBdr>
    </w:div>
    <w:div w:id="1652754198">
      <w:bodyDiv w:val="1"/>
      <w:marLeft w:val="0"/>
      <w:marRight w:val="0"/>
      <w:marTop w:val="0"/>
      <w:marBottom w:val="0"/>
      <w:divBdr>
        <w:top w:val="none" w:sz="0" w:space="0" w:color="auto"/>
        <w:left w:val="none" w:sz="0" w:space="0" w:color="auto"/>
        <w:bottom w:val="none" w:sz="0" w:space="0" w:color="auto"/>
        <w:right w:val="none" w:sz="0" w:space="0" w:color="auto"/>
      </w:divBdr>
    </w:div>
    <w:div w:id="1652900463">
      <w:bodyDiv w:val="1"/>
      <w:marLeft w:val="0"/>
      <w:marRight w:val="0"/>
      <w:marTop w:val="0"/>
      <w:marBottom w:val="0"/>
      <w:divBdr>
        <w:top w:val="none" w:sz="0" w:space="0" w:color="auto"/>
        <w:left w:val="none" w:sz="0" w:space="0" w:color="auto"/>
        <w:bottom w:val="none" w:sz="0" w:space="0" w:color="auto"/>
        <w:right w:val="none" w:sz="0" w:space="0" w:color="auto"/>
      </w:divBdr>
    </w:div>
    <w:div w:id="1657342296">
      <w:bodyDiv w:val="1"/>
      <w:marLeft w:val="0"/>
      <w:marRight w:val="0"/>
      <w:marTop w:val="0"/>
      <w:marBottom w:val="0"/>
      <w:divBdr>
        <w:top w:val="none" w:sz="0" w:space="0" w:color="auto"/>
        <w:left w:val="none" w:sz="0" w:space="0" w:color="auto"/>
        <w:bottom w:val="none" w:sz="0" w:space="0" w:color="auto"/>
        <w:right w:val="none" w:sz="0" w:space="0" w:color="auto"/>
      </w:divBdr>
    </w:div>
    <w:div w:id="1662614467">
      <w:bodyDiv w:val="1"/>
      <w:marLeft w:val="0"/>
      <w:marRight w:val="0"/>
      <w:marTop w:val="0"/>
      <w:marBottom w:val="0"/>
      <w:divBdr>
        <w:top w:val="none" w:sz="0" w:space="0" w:color="auto"/>
        <w:left w:val="none" w:sz="0" w:space="0" w:color="auto"/>
        <w:bottom w:val="none" w:sz="0" w:space="0" w:color="auto"/>
        <w:right w:val="none" w:sz="0" w:space="0" w:color="auto"/>
      </w:divBdr>
    </w:div>
    <w:div w:id="1669210061">
      <w:bodyDiv w:val="1"/>
      <w:marLeft w:val="0"/>
      <w:marRight w:val="0"/>
      <w:marTop w:val="0"/>
      <w:marBottom w:val="0"/>
      <w:divBdr>
        <w:top w:val="none" w:sz="0" w:space="0" w:color="auto"/>
        <w:left w:val="none" w:sz="0" w:space="0" w:color="auto"/>
        <w:bottom w:val="none" w:sz="0" w:space="0" w:color="auto"/>
        <w:right w:val="none" w:sz="0" w:space="0" w:color="auto"/>
      </w:divBdr>
    </w:div>
    <w:div w:id="1676493952">
      <w:bodyDiv w:val="1"/>
      <w:marLeft w:val="0"/>
      <w:marRight w:val="0"/>
      <w:marTop w:val="0"/>
      <w:marBottom w:val="0"/>
      <w:divBdr>
        <w:top w:val="none" w:sz="0" w:space="0" w:color="auto"/>
        <w:left w:val="none" w:sz="0" w:space="0" w:color="auto"/>
        <w:bottom w:val="none" w:sz="0" w:space="0" w:color="auto"/>
        <w:right w:val="none" w:sz="0" w:space="0" w:color="auto"/>
      </w:divBdr>
    </w:div>
    <w:div w:id="1676541999">
      <w:bodyDiv w:val="1"/>
      <w:marLeft w:val="0"/>
      <w:marRight w:val="0"/>
      <w:marTop w:val="0"/>
      <w:marBottom w:val="0"/>
      <w:divBdr>
        <w:top w:val="none" w:sz="0" w:space="0" w:color="auto"/>
        <w:left w:val="none" w:sz="0" w:space="0" w:color="auto"/>
        <w:bottom w:val="none" w:sz="0" w:space="0" w:color="auto"/>
        <w:right w:val="none" w:sz="0" w:space="0" w:color="auto"/>
      </w:divBdr>
    </w:div>
    <w:div w:id="1676805422">
      <w:bodyDiv w:val="1"/>
      <w:marLeft w:val="0"/>
      <w:marRight w:val="0"/>
      <w:marTop w:val="0"/>
      <w:marBottom w:val="0"/>
      <w:divBdr>
        <w:top w:val="none" w:sz="0" w:space="0" w:color="auto"/>
        <w:left w:val="none" w:sz="0" w:space="0" w:color="auto"/>
        <w:bottom w:val="none" w:sz="0" w:space="0" w:color="auto"/>
        <w:right w:val="none" w:sz="0" w:space="0" w:color="auto"/>
      </w:divBdr>
    </w:div>
    <w:div w:id="1685016920">
      <w:bodyDiv w:val="1"/>
      <w:marLeft w:val="0"/>
      <w:marRight w:val="0"/>
      <w:marTop w:val="0"/>
      <w:marBottom w:val="0"/>
      <w:divBdr>
        <w:top w:val="none" w:sz="0" w:space="0" w:color="auto"/>
        <w:left w:val="none" w:sz="0" w:space="0" w:color="auto"/>
        <w:bottom w:val="none" w:sz="0" w:space="0" w:color="auto"/>
        <w:right w:val="none" w:sz="0" w:space="0" w:color="auto"/>
      </w:divBdr>
    </w:div>
    <w:div w:id="1692880186">
      <w:bodyDiv w:val="1"/>
      <w:marLeft w:val="0"/>
      <w:marRight w:val="0"/>
      <w:marTop w:val="0"/>
      <w:marBottom w:val="0"/>
      <w:divBdr>
        <w:top w:val="none" w:sz="0" w:space="0" w:color="auto"/>
        <w:left w:val="none" w:sz="0" w:space="0" w:color="auto"/>
        <w:bottom w:val="none" w:sz="0" w:space="0" w:color="auto"/>
        <w:right w:val="none" w:sz="0" w:space="0" w:color="auto"/>
      </w:divBdr>
    </w:div>
    <w:div w:id="1723213515">
      <w:bodyDiv w:val="1"/>
      <w:marLeft w:val="0"/>
      <w:marRight w:val="0"/>
      <w:marTop w:val="0"/>
      <w:marBottom w:val="0"/>
      <w:divBdr>
        <w:top w:val="none" w:sz="0" w:space="0" w:color="auto"/>
        <w:left w:val="none" w:sz="0" w:space="0" w:color="auto"/>
        <w:bottom w:val="none" w:sz="0" w:space="0" w:color="auto"/>
        <w:right w:val="none" w:sz="0" w:space="0" w:color="auto"/>
      </w:divBdr>
    </w:div>
    <w:div w:id="1725332355">
      <w:bodyDiv w:val="1"/>
      <w:marLeft w:val="0"/>
      <w:marRight w:val="0"/>
      <w:marTop w:val="0"/>
      <w:marBottom w:val="0"/>
      <w:divBdr>
        <w:top w:val="none" w:sz="0" w:space="0" w:color="auto"/>
        <w:left w:val="none" w:sz="0" w:space="0" w:color="auto"/>
        <w:bottom w:val="none" w:sz="0" w:space="0" w:color="auto"/>
        <w:right w:val="none" w:sz="0" w:space="0" w:color="auto"/>
      </w:divBdr>
    </w:div>
    <w:div w:id="1729763772">
      <w:bodyDiv w:val="1"/>
      <w:marLeft w:val="0"/>
      <w:marRight w:val="0"/>
      <w:marTop w:val="0"/>
      <w:marBottom w:val="0"/>
      <w:divBdr>
        <w:top w:val="none" w:sz="0" w:space="0" w:color="auto"/>
        <w:left w:val="none" w:sz="0" w:space="0" w:color="auto"/>
        <w:bottom w:val="none" w:sz="0" w:space="0" w:color="auto"/>
        <w:right w:val="none" w:sz="0" w:space="0" w:color="auto"/>
      </w:divBdr>
      <w:divsChild>
        <w:div w:id="993339444">
          <w:marLeft w:val="0"/>
          <w:marRight w:val="0"/>
          <w:marTop w:val="0"/>
          <w:marBottom w:val="0"/>
          <w:divBdr>
            <w:top w:val="none" w:sz="0" w:space="0" w:color="auto"/>
            <w:left w:val="none" w:sz="0" w:space="0" w:color="auto"/>
            <w:bottom w:val="none" w:sz="0" w:space="0" w:color="auto"/>
            <w:right w:val="none" w:sz="0" w:space="0" w:color="auto"/>
          </w:divBdr>
          <w:divsChild>
            <w:div w:id="1675959443">
              <w:marLeft w:val="0"/>
              <w:marRight w:val="0"/>
              <w:marTop w:val="0"/>
              <w:marBottom w:val="0"/>
              <w:divBdr>
                <w:top w:val="none" w:sz="0" w:space="0" w:color="auto"/>
                <w:left w:val="none" w:sz="0" w:space="0" w:color="auto"/>
                <w:bottom w:val="none" w:sz="0" w:space="0" w:color="auto"/>
                <w:right w:val="none" w:sz="0" w:space="0" w:color="auto"/>
              </w:divBdr>
              <w:divsChild>
                <w:div w:id="205862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404448">
      <w:bodyDiv w:val="1"/>
      <w:marLeft w:val="0"/>
      <w:marRight w:val="0"/>
      <w:marTop w:val="0"/>
      <w:marBottom w:val="0"/>
      <w:divBdr>
        <w:top w:val="none" w:sz="0" w:space="0" w:color="auto"/>
        <w:left w:val="none" w:sz="0" w:space="0" w:color="auto"/>
        <w:bottom w:val="none" w:sz="0" w:space="0" w:color="auto"/>
        <w:right w:val="none" w:sz="0" w:space="0" w:color="auto"/>
      </w:divBdr>
    </w:div>
    <w:div w:id="1754476365">
      <w:bodyDiv w:val="1"/>
      <w:marLeft w:val="0"/>
      <w:marRight w:val="0"/>
      <w:marTop w:val="0"/>
      <w:marBottom w:val="0"/>
      <w:divBdr>
        <w:top w:val="none" w:sz="0" w:space="0" w:color="auto"/>
        <w:left w:val="none" w:sz="0" w:space="0" w:color="auto"/>
        <w:bottom w:val="none" w:sz="0" w:space="0" w:color="auto"/>
        <w:right w:val="none" w:sz="0" w:space="0" w:color="auto"/>
      </w:divBdr>
    </w:div>
    <w:div w:id="1756432801">
      <w:bodyDiv w:val="1"/>
      <w:marLeft w:val="0"/>
      <w:marRight w:val="0"/>
      <w:marTop w:val="0"/>
      <w:marBottom w:val="0"/>
      <w:divBdr>
        <w:top w:val="none" w:sz="0" w:space="0" w:color="auto"/>
        <w:left w:val="none" w:sz="0" w:space="0" w:color="auto"/>
        <w:bottom w:val="none" w:sz="0" w:space="0" w:color="auto"/>
        <w:right w:val="none" w:sz="0" w:space="0" w:color="auto"/>
      </w:divBdr>
    </w:div>
    <w:div w:id="1792745797">
      <w:bodyDiv w:val="1"/>
      <w:marLeft w:val="0"/>
      <w:marRight w:val="0"/>
      <w:marTop w:val="0"/>
      <w:marBottom w:val="0"/>
      <w:divBdr>
        <w:top w:val="none" w:sz="0" w:space="0" w:color="auto"/>
        <w:left w:val="none" w:sz="0" w:space="0" w:color="auto"/>
        <w:bottom w:val="none" w:sz="0" w:space="0" w:color="auto"/>
        <w:right w:val="none" w:sz="0" w:space="0" w:color="auto"/>
      </w:divBdr>
    </w:div>
    <w:div w:id="1804082407">
      <w:bodyDiv w:val="1"/>
      <w:marLeft w:val="0"/>
      <w:marRight w:val="0"/>
      <w:marTop w:val="0"/>
      <w:marBottom w:val="0"/>
      <w:divBdr>
        <w:top w:val="none" w:sz="0" w:space="0" w:color="auto"/>
        <w:left w:val="none" w:sz="0" w:space="0" w:color="auto"/>
        <w:bottom w:val="none" w:sz="0" w:space="0" w:color="auto"/>
        <w:right w:val="none" w:sz="0" w:space="0" w:color="auto"/>
      </w:divBdr>
    </w:div>
    <w:div w:id="1813909461">
      <w:bodyDiv w:val="1"/>
      <w:marLeft w:val="0"/>
      <w:marRight w:val="0"/>
      <w:marTop w:val="0"/>
      <w:marBottom w:val="0"/>
      <w:divBdr>
        <w:top w:val="none" w:sz="0" w:space="0" w:color="auto"/>
        <w:left w:val="none" w:sz="0" w:space="0" w:color="auto"/>
        <w:bottom w:val="none" w:sz="0" w:space="0" w:color="auto"/>
        <w:right w:val="none" w:sz="0" w:space="0" w:color="auto"/>
      </w:divBdr>
    </w:div>
    <w:div w:id="1821993671">
      <w:bodyDiv w:val="1"/>
      <w:marLeft w:val="0"/>
      <w:marRight w:val="0"/>
      <w:marTop w:val="0"/>
      <w:marBottom w:val="0"/>
      <w:divBdr>
        <w:top w:val="none" w:sz="0" w:space="0" w:color="auto"/>
        <w:left w:val="none" w:sz="0" w:space="0" w:color="auto"/>
        <w:bottom w:val="none" w:sz="0" w:space="0" w:color="auto"/>
        <w:right w:val="none" w:sz="0" w:space="0" w:color="auto"/>
      </w:divBdr>
    </w:div>
    <w:div w:id="1822768391">
      <w:bodyDiv w:val="1"/>
      <w:marLeft w:val="0"/>
      <w:marRight w:val="0"/>
      <w:marTop w:val="0"/>
      <w:marBottom w:val="0"/>
      <w:divBdr>
        <w:top w:val="none" w:sz="0" w:space="0" w:color="auto"/>
        <w:left w:val="none" w:sz="0" w:space="0" w:color="auto"/>
        <w:bottom w:val="none" w:sz="0" w:space="0" w:color="auto"/>
        <w:right w:val="none" w:sz="0" w:space="0" w:color="auto"/>
      </w:divBdr>
    </w:div>
    <w:div w:id="1839081152">
      <w:bodyDiv w:val="1"/>
      <w:marLeft w:val="0"/>
      <w:marRight w:val="0"/>
      <w:marTop w:val="0"/>
      <w:marBottom w:val="0"/>
      <w:divBdr>
        <w:top w:val="none" w:sz="0" w:space="0" w:color="auto"/>
        <w:left w:val="none" w:sz="0" w:space="0" w:color="auto"/>
        <w:bottom w:val="none" w:sz="0" w:space="0" w:color="auto"/>
        <w:right w:val="none" w:sz="0" w:space="0" w:color="auto"/>
      </w:divBdr>
    </w:div>
    <w:div w:id="1845777374">
      <w:bodyDiv w:val="1"/>
      <w:marLeft w:val="0"/>
      <w:marRight w:val="0"/>
      <w:marTop w:val="0"/>
      <w:marBottom w:val="0"/>
      <w:divBdr>
        <w:top w:val="none" w:sz="0" w:space="0" w:color="auto"/>
        <w:left w:val="none" w:sz="0" w:space="0" w:color="auto"/>
        <w:bottom w:val="none" w:sz="0" w:space="0" w:color="auto"/>
        <w:right w:val="none" w:sz="0" w:space="0" w:color="auto"/>
      </w:divBdr>
    </w:div>
    <w:div w:id="1849589274">
      <w:bodyDiv w:val="1"/>
      <w:marLeft w:val="0"/>
      <w:marRight w:val="0"/>
      <w:marTop w:val="0"/>
      <w:marBottom w:val="0"/>
      <w:divBdr>
        <w:top w:val="none" w:sz="0" w:space="0" w:color="auto"/>
        <w:left w:val="none" w:sz="0" w:space="0" w:color="auto"/>
        <w:bottom w:val="none" w:sz="0" w:space="0" w:color="auto"/>
        <w:right w:val="none" w:sz="0" w:space="0" w:color="auto"/>
      </w:divBdr>
    </w:div>
    <w:div w:id="1858999210">
      <w:bodyDiv w:val="1"/>
      <w:marLeft w:val="0"/>
      <w:marRight w:val="0"/>
      <w:marTop w:val="0"/>
      <w:marBottom w:val="0"/>
      <w:divBdr>
        <w:top w:val="none" w:sz="0" w:space="0" w:color="auto"/>
        <w:left w:val="none" w:sz="0" w:space="0" w:color="auto"/>
        <w:bottom w:val="none" w:sz="0" w:space="0" w:color="auto"/>
        <w:right w:val="none" w:sz="0" w:space="0" w:color="auto"/>
      </w:divBdr>
    </w:div>
    <w:div w:id="1965571822">
      <w:bodyDiv w:val="1"/>
      <w:marLeft w:val="0"/>
      <w:marRight w:val="0"/>
      <w:marTop w:val="0"/>
      <w:marBottom w:val="0"/>
      <w:divBdr>
        <w:top w:val="none" w:sz="0" w:space="0" w:color="auto"/>
        <w:left w:val="none" w:sz="0" w:space="0" w:color="auto"/>
        <w:bottom w:val="none" w:sz="0" w:space="0" w:color="auto"/>
        <w:right w:val="none" w:sz="0" w:space="0" w:color="auto"/>
      </w:divBdr>
    </w:div>
    <w:div w:id="1971783771">
      <w:bodyDiv w:val="1"/>
      <w:marLeft w:val="0"/>
      <w:marRight w:val="0"/>
      <w:marTop w:val="0"/>
      <w:marBottom w:val="0"/>
      <w:divBdr>
        <w:top w:val="none" w:sz="0" w:space="0" w:color="auto"/>
        <w:left w:val="none" w:sz="0" w:space="0" w:color="auto"/>
        <w:bottom w:val="none" w:sz="0" w:space="0" w:color="auto"/>
        <w:right w:val="none" w:sz="0" w:space="0" w:color="auto"/>
      </w:divBdr>
    </w:div>
    <w:div w:id="1973829108">
      <w:bodyDiv w:val="1"/>
      <w:marLeft w:val="0"/>
      <w:marRight w:val="0"/>
      <w:marTop w:val="0"/>
      <w:marBottom w:val="0"/>
      <w:divBdr>
        <w:top w:val="none" w:sz="0" w:space="0" w:color="auto"/>
        <w:left w:val="none" w:sz="0" w:space="0" w:color="auto"/>
        <w:bottom w:val="none" w:sz="0" w:space="0" w:color="auto"/>
        <w:right w:val="none" w:sz="0" w:space="0" w:color="auto"/>
      </w:divBdr>
    </w:div>
    <w:div w:id="1984045572">
      <w:bodyDiv w:val="1"/>
      <w:marLeft w:val="0"/>
      <w:marRight w:val="0"/>
      <w:marTop w:val="0"/>
      <w:marBottom w:val="0"/>
      <w:divBdr>
        <w:top w:val="none" w:sz="0" w:space="0" w:color="auto"/>
        <w:left w:val="none" w:sz="0" w:space="0" w:color="auto"/>
        <w:bottom w:val="none" w:sz="0" w:space="0" w:color="auto"/>
        <w:right w:val="none" w:sz="0" w:space="0" w:color="auto"/>
      </w:divBdr>
    </w:div>
    <w:div w:id="1984969612">
      <w:bodyDiv w:val="1"/>
      <w:marLeft w:val="0"/>
      <w:marRight w:val="0"/>
      <w:marTop w:val="0"/>
      <w:marBottom w:val="0"/>
      <w:divBdr>
        <w:top w:val="none" w:sz="0" w:space="0" w:color="auto"/>
        <w:left w:val="none" w:sz="0" w:space="0" w:color="auto"/>
        <w:bottom w:val="none" w:sz="0" w:space="0" w:color="auto"/>
        <w:right w:val="none" w:sz="0" w:space="0" w:color="auto"/>
      </w:divBdr>
    </w:div>
    <w:div w:id="1985236040">
      <w:bodyDiv w:val="1"/>
      <w:marLeft w:val="0"/>
      <w:marRight w:val="0"/>
      <w:marTop w:val="0"/>
      <w:marBottom w:val="0"/>
      <w:divBdr>
        <w:top w:val="none" w:sz="0" w:space="0" w:color="auto"/>
        <w:left w:val="none" w:sz="0" w:space="0" w:color="auto"/>
        <w:bottom w:val="none" w:sz="0" w:space="0" w:color="auto"/>
        <w:right w:val="none" w:sz="0" w:space="0" w:color="auto"/>
      </w:divBdr>
    </w:div>
    <w:div w:id="2018924139">
      <w:bodyDiv w:val="1"/>
      <w:marLeft w:val="0"/>
      <w:marRight w:val="0"/>
      <w:marTop w:val="0"/>
      <w:marBottom w:val="0"/>
      <w:divBdr>
        <w:top w:val="none" w:sz="0" w:space="0" w:color="auto"/>
        <w:left w:val="none" w:sz="0" w:space="0" w:color="auto"/>
        <w:bottom w:val="none" w:sz="0" w:space="0" w:color="auto"/>
        <w:right w:val="none" w:sz="0" w:space="0" w:color="auto"/>
      </w:divBdr>
    </w:div>
    <w:div w:id="2025395858">
      <w:bodyDiv w:val="1"/>
      <w:marLeft w:val="0"/>
      <w:marRight w:val="0"/>
      <w:marTop w:val="0"/>
      <w:marBottom w:val="0"/>
      <w:divBdr>
        <w:top w:val="none" w:sz="0" w:space="0" w:color="auto"/>
        <w:left w:val="none" w:sz="0" w:space="0" w:color="auto"/>
        <w:bottom w:val="none" w:sz="0" w:space="0" w:color="auto"/>
        <w:right w:val="none" w:sz="0" w:space="0" w:color="auto"/>
      </w:divBdr>
    </w:div>
    <w:div w:id="2035303537">
      <w:bodyDiv w:val="1"/>
      <w:marLeft w:val="0"/>
      <w:marRight w:val="0"/>
      <w:marTop w:val="0"/>
      <w:marBottom w:val="0"/>
      <w:divBdr>
        <w:top w:val="none" w:sz="0" w:space="0" w:color="auto"/>
        <w:left w:val="none" w:sz="0" w:space="0" w:color="auto"/>
        <w:bottom w:val="none" w:sz="0" w:space="0" w:color="auto"/>
        <w:right w:val="none" w:sz="0" w:space="0" w:color="auto"/>
      </w:divBdr>
    </w:div>
    <w:div w:id="2043704925">
      <w:bodyDiv w:val="1"/>
      <w:marLeft w:val="0"/>
      <w:marRight w:val="0"/>
      <w:marTop w:val="0"/>
      <w:marBottom w:val="0"/>
      <w:divBdr>
        <w:top w:val="none" w:sz="0" w:space="0" w:color="auto"/>
        <w:left w:val="none" w:sz="0" w:space="0" w:color="auto"/>
        <w:bottom w:val="none" w:sz="0" w:space="0" w:color="auto"/>
        <w:right w:val="none" w:sz="0" w:space="0" w:color="auto"/>
      </w:divBdr>
    </w:div>
    <w:div w:id="2056735303">
      <w:bodyDiv w:val="1"/>
      <w:marLeft w:val="0"/>
      <w:marRight w:val="0"/>
      <w:marTop w:val="0"/>
      <w:marBottom w:val="0"/>
      <w:divBdr>
        <w:top w:val="none" w:sz="0" w:space="0" w:color="auto"/>
        <w:left w:val="none" w:sz="0" w:space="0" w:color="auto"/>
        <w:bottom w:val="none" w:sz="0" w:space="0" w:color="auto"/>
        <w:right w:val="none" w:sz="0" w:space="0" w:color="auto"/>
      </w:divBdr>
    </w:div>
    <w:div w:id="2062510715">
      <w:bodyDiv w:val="1"/>
      <w:marLeft w:val="0"/>
      <w:marRight w:val="0"/>
      <w:marTop w:val="0"/>
      <w:marBottom w:val="0"/>
      <w:divBdr>
        <w:top w:val="none" w:sz="0" w:space="0" w:color="auto"/>
        <w:left w:val="none" w:sz="0" w:space="0" w:color="auto"/>
        <w:bottom w:val="none" w:sz="0" w:space="0" w:color="auto"/>
        <w:right w:val="none" w:sz="0" w:space="0" w:color="auto"/>
      </w:divBdr>
    </w:div>
    <w:div w:id="2091267884">
      <w:bodyDiv w:val="1"/>
      <w:marLeft w:val="0"/>
      <w:marRight w:val="0"/>
      <w:marTop w:val="0"/>
      <w:marBottom w:val="0"/>
      <w:divBdr>
        <w:top w:val="none" w:sz="0" w:space="0" w:color="auto"/>
        <w:left w:val="none" w:sz="0" w:space="0" w:color="auto"/>
        <w:bottom w:val="none" w:sz="0" w:space="0" w:color="auto"/>
        <w:right w:val="none" w:sz="0" w:space="0" w:color="auto"/>
      </w:divBdr>
    </w:div>
    <w:div w:id="2092847976">
      <w:bodyDiv w:val="1"/>
      <w:marLeft w:val="0"/>
      <w:marRight w:val="0"/>
      <w:marTop w:val="0"/>
      <w:marBottom w:val="0"/>
      <w:divBdr>
        <w:top w:val="none" w:sz="0" w:space="0" w:color="auto"/>
        <w:left w:val="none" w:sz="0" w:space="0" w:color="auto"/>
        <w:bottom w:val="none" w:sz="0" w:space="0" w:color="auto"/>
        <w:right w:val="none" w:sz="0" w:space="0" w:color="auto"/>
      </w:divBdr>
      <w:divsChild>
        <w:div w:id="350490742">
          <w:marLeft w:val="0"/>
          <w:marRight w:val="0"/>
          <w:marTop w:val="0"/>
          <w:marBottom w:val="0"/>
          <w:divBdr>
            <w:top w:val="none" w:sz="0" w:space="0" w:color="auto"/>
            <w:left w:val="none" w:sz="0" w:space="0" w:color="auto"/>
            <w:bottom w:val="none" w:sz="0" w:space="0" w:color="auto"/>
            <w:right w:val="none" w:sz="0" w:space="0" w:color="auto"/>
          </w:divBdr>
          <w:divsChild>
            <w:div w:id="557712181">
              <w:marLeft w:val="0"/>
              <w:marRight w:val="0"/>
              <w:marTop w:val="0"/>
              <w:marBottom w:val="0"/>
              <w:divBdr>
                <w:top w:val="none" w:sz="0" w:space="0" w:color="auto"/>
                <w:left w:val="none" w:sz="0" w:space="0" w:color="auto"/>
                <w:bottom w:val="none" w:sz="0" w:space="0" w:color="auto"/>
                <w:right w:val="none" w:sz="0" w:space="0" w:color="auto"/>
              </w:divBdr>
              <w:divsChild>
                <w:div w:id="1334069491">
                  <w:marLeft w:val="0"/>
                  <w:marRight w:val="0"/>
                  <w:marTop w:val="0"/>
                  <w:marBottom w:val="0"/>
                  <w:divBdr>
                    <w:top w:val="none" w:sz="0" w:space="0" w:color="auto"/>
                    <w:left w:val="none" w:sz="0" w:space="0" w:color="auto"/>
                    <w:bottom w:val="none" w:sz="0" w:space="0" w:color="auto"/>
                    <w:right w:val="none" w:sz="0" w:space="0" w:color="auto"/>
                  </w:divBdr>
                  <w:divsChild>
                    <w:div w:id="126630511">
                      <w:marLeft w:val="0"/>
                      <w:marRight w:val="0"/>
                      <w:marTop w:val="0"/>
                      <w:marBottom w:val="0"/>
                      <w:divBdr>
                        <w:top w:val="none" w:sz="0" w:space="0" w:color="auto"/>
                        <w:left w:val="none" w:sz="0" w:space="0" w:color="auto"/>
                        <w:bottom w:val="single" w:sz="48" w:space="18" w:color="000077"/>
                        <w:right w:val="none" w:sz="0" w:space="0" w:color="auto"/>
                      </w:divBdr>
                    </w:div>
                  </w:divsChild>
                </w:div>
              </w:divsChild>
            </w:div>
          </w:divsChild>
        </w:div>
      </w:divsChild>
    </w:div>
    <w:div w:id="2123382485">
      <w:bodyDiv w:val="1"/>
      <w:marLeft w:val="0"/>
      <w:marRight w:val="0"/>
      <w:marTop w:val="0"/>
      <w:marBottom w:val="0"/>
      <w:divBdr>
        <w:top w:val="none" w:sz="0" w:space="0" w:color="auto"/>
        <w:left w:val="none" w:sz="0" w:space="0" w:color="auto"/>
        <w:bottom w:val="none" w:sz="0" w:space="0" w:color="auto"/>
        <w:right w:val="none" w:sz="0" w:space="0" w:color="auto"/>
      </w:divBdr>
    </w:div>
    <w:div w:id="213655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cdodd.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05C06-7DEA-4117-B081-F89B5F9B4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10</Pages>
  <Words>1918</Words>
  <Characters>10980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12873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2</cp:lastModifiedBy>
  <cp:revision>9</cp:revision>
  <cp:lastPrinted>2018-10-13T13:24:00Z</cp:lastPrinted>
  <dcterms:created xsi:type="dcterms:W3CDTF">2018-10-09T10:59:00Z</dcterms:created>
  <dcterms:modified xsi:type="dcterms:W3CDTF">2018-10-22T10:48:00Z</dcterms:modified>
</cp:coreProperties>
</file>